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38" w:rsidRDefault="00EF75C2" w:rsidP="00763178">
      <w:pPr>
        <w:rPr>
          <w:lang w:val="en-US"/>
        </w:rPr>
      </w:pPr>
      <w:r>
        <w:rPr>
          <w:lang w:val="en-US"/>
        </w:rPr>
        <w:t>Ergative Alignment (Nouns)</w:t>
      </w:r>
    </w:p>
    <w:p w:rsidR="00DA01CB" w:rsidRDefault="002464A8" w:rsidP="002011A6">
      <w:pPr>
        <w:rPr>
          <w:rFonts w:ascii="Times New Roman" w:hAnsi="Times New Roman" w:cs="Times New Roman"/>
          <w:lang w:val="en-GB"/>
        </w:rPr>
      </w:pPr>
      <w:r>
        <w:rPr>
          <w:lang w:val="en-US"/>
        </w:rPr>
        <w:t xml:space="preserve">In an ergative system of case marking, A, the more agent-like NP argument of a two-place transitive predicate, is encoded differently from S, the core argument of a one-place intransitive predicate. </w:t>
      </w:r>
      <w:r w:rsidR="000A2FA9">
        <w:rPr>
          <w:lang w:val="en-US"/>
        </w:rPr>
        <w:t xml:space="preserve">Any occurrence (whether consistently or </w:t>
      </w:r>
      <w:r w:rsidR="00425838">
        <w:rPr>
          <w:lang w:val="en-US"/>
        </w:rPr>
        <w:t>in a sub-domain of a language</w:t>
      </w:r>
      <w:r w:rsidR="000A2FA9">
        <w:rPr>
          <w:lang w:val="en-US"/>
        </w:rPr>
        <w:t xml:space="preserve">) of such </w:t>
      </w:r>
      <w:r w:rsidR="00B74EF6">
        <w:rPr>
          <w:lang w:val="en-US"/>
        </w:rPr>
        <w:t>(A</w:t>
      </w:r>
      <w:r w:rsidR="00B74EF6">
        <w:rPr>
          <w:rFonts w:ascii="Doulos SIL" w:hAnsi="Doulos SIL" w:cs="Doulos SIL"/>
          <w:lang w:val="en-US"/>
        </w:rPr>
        <w:t>≠</w:t>
      </w:r>
      <w:r w:rsidR="00B74EF6">
        <w:rPr>
          <w:lang w:val="en-US"/>
        </w:rPr>
        <w:t xml:space="preserve">S contrastive) </w:t>
      </w:r>
      <w:r w:rsidR="000A2FA9">
        <w:rPr>
          <w:lang w:val="en-US"/>
        </w:rPr>
        <w:t>marking of full noun phrases ha</w:t>
      </w:r>
      <w:r w:rsidR="00916C43">
        <w:rPr>
          <w:lang w:val="en-US"/>
        </w:rPr>
        <w:t>s</w:t>
      </w:r>
      <w:r w:rsidR="000A2FA9">
        <w:rPr>
          <w:lang w:val="en-US"/>
        </w:rPr>
        <w:t xml:space="preserve"> been taken as positive evidence</w:t>
      </w:r>
      <w:r w:rsidR="00B74EF6">
        <w:rPr>
          <w:lang w:val="en-US"/>
        </w:rPr>
        <w:t xml:space="preserve"> of th</w:t>
      </w:r>
      <w:r w:rsidR="00927282">
        <w:rPr>
          <w:lang w:val="en-US"/>
        </w:rPr>
        <w:t>is</w:t>
      </w:r>
      <w:r w:rsidR="00B74EF6">
        <w:rPr>
          <w:lang w:val="en-US"/>
        </w:rPr>
        <w:t xml:space="preserve"> feature</w:t>
      </w:r>
      <w:r w:rsidR="000A2FA9">
        <w:rPr>
          <w:lang w:val="en-US"/>
        </w:rPr>
        <w:t>.</w:t>
      </w:r>
      <w:r w:rsidR="002011A6">
        <w:rPr>
          <w:lang w:val="en-US"/>
        </w:rPr>
        <w:t xml:space="preserve"> In Western Kati, the A argument carries an oblique case suffix </w:t>
      </w:r>
      <w:r w:rsidR="002011A6">
        <w:rPr>
          <w:i/>
          <w:iCs/>
          <w:lang w:val="en-US"/>
        </w:rPr>
        <w:t>–</w:t>
      </w:r>
      <w:r w:rsidR="002011A6" w:rsidRPr="002011A6">
        <w:rPr>
          <w:i/>
          <w:iCs/>
          <w:lang w:val="en-US"/>
        </w:rPr>
        <w:t>a</w:t>
      </w:r>
      <w:r w:rsidR="002011A6">
        <w:rPr>
          <w:i/>
          <w:iCs/>
          <w:lang w:val="en-US"/>
        </w:rPr>
        <w:t xml:space="preserve"> </w:t>
      </w:r>
      <w:r w:rsidR="002011A6">
        <w:rPr>
          <w:lang w:val="en-US"/>
        </w:rPr>
        <w:t>in the past tense, while the S argument remains zero marked for case.</w:t>
      </w:r>
    </w:p>
    <w:p w:rsidR="00DA01CB" w:rsidRPr="00634AA5" w:rsidRDefault="007C6344" w:rsidP="007C6344">
      <w:pPr>
        <w:pStyle w:val="ListParagraph"/>
        <w:numPr>
          <w:ilvl w:val="0"/>
          <w:numId w:val="46"/>
        </w:numPr>
        <w:spacing w:after="0" w:line="276" w:lineRule="auto"/>
        <w:rPr>
          <w:rFonts w:cs="Times New Roman"/>
          <w:szCs w:val="24"/>
        </w:rPr>
      </w:pPr>
      <w:bookmarkStart w:id="0" w:name="_Ref531867975"/>
      <w:r w:rsidRPr="00634AA5">
        <w:rPr>
          <w:rFonts w:cs="Times New Roman"/>
        </w:rPr>
        <w:t>Western Kati</w:t>
      </w:r>
      <w:r w:rsidR="00DA01CB" w:rsidRPr="00634AA5">
        <w:rPr>
          <w:rFonts w:cs="Times New Roman"/>
        </w:rPr>
        <w:t xml:space="preserve"> [</w:t>
      </w:r>
      <w:proofErr w:type="spellStart"/>
      <w:r w:rsidRPr="00634AA5">
        <w:rPr>
          <w:rFonts w:cs="Times New Roman"/>
        </w:rPr>
        <w:t>bsh</w:t>
      </w:r>
      <w:proofErr w:type="spellEnd"/>
      <w:r w:rsidRPr="00634AA5">
        <w:rPr>
          <w:rFonts w:cs="Times New Roman"/>
        </w:rPr>
        <w:t>(w)</w:t>
      </w:r>
      <w:r w:rsidR="00DA01CB" w:rsidRPr="00634AA5">
        <w:rPr>
          <w:rFonts w:cs="Times New Roman"/>
        </w:rPr>
        <w:t>] (</w:t>
      </w:r>
      <w:proofErr w:type="spellStart"/>
      <w:r w:rsidRPr="00634AA5">
        <w:rPr>
          <w:rFonts w:cs="Times New Roman"/>
        </w:rPr>
        <w:t>Nuristani</w:t>
      </w:r>
      <w:proofErr w:type="spellEnd"/>
      <w:r w:rsidR="00DA01CB" w:rsidRPr="00634AA5">
        <w:rPr>
          <w:rFonts w:cs="Times New Roman"/>
        </w:rPr>
        <w:t>)</w:t>
      </w:r>
      <w:bookmarkEnd w:id="0"/>
      <w:r w:rsidR="00DA01CB" w:rsidRPr="00634AA5">
        <w:rPr>
          <w:rFonts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"/>
        <w:gridCol w:w="1037"/>
        <w:gridCol w:w="5350"/>
      </w:tblGrid>
      <w:tr w:rsidR="00B3162C" w:rsidRPr="00696479" w:rsidTr="00B3162C">
        <w:trPr>
          <w:trHeight w:val="227"/>
        </w:trPr>
        <w:tc>
          <w:tcPr>
            <w:tcW w:w="0" w:type="auto"/>
            <w:vAlign w:val="center"/>
          </w:tcPr>
          <w:p w:rsidR="00DA01CB" w:rsidRDefault="00DA01CB" w:rsidP="00F33A2F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a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A01CB" w:rsidRPr="00634AA5" w:rsidRDefault="00634AA5" w:rsidP="00634AA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s-IS" w:bidi="ur-PK"/>
              </w:rPr>
            </w:pPr>
            <w:r w:rsidRPr="00634AA5">
              <w:rPr>
                <w:lang w:val="is-IS" w:bidi="ur-PK"/>
              </w:rPr>
              <w:t>d</w:t>
            </w:r>
            <w:r w:rsidR="00586662">
              <w:rPr>
                <w:lang w:val="is-IS" w:bidi="ur-PK"/>
              </w:rPr>
              <w:t>ʑ</w:t>
            </w:r>
            <w:r w:rsidRPr="00634AA5">
              <w:rPr>
                <w:lang w:val="is-IS" w:bidi="ur-PK"/>
              </w:rPr>
              <w:t xml:space="preserve">uk </w:t>
            </w:r>
          </w:p>
        </w:tc>
        <w:tc>
          <w:tcPr>
            <w:tcW w:w="5350" w:type="dxa"/>
            <w:shd w:val="clear" w:color="auto" w:fill="auto"/>
            <w:vAlign w:val="center"/>
          </w:tcPr>
          <w:p w:rsidR="00DA01CB" w:rsidRPr="00634AA5" w:rsidRDefault="00586662" w:rsidP="00634AA5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</w:pPr>
            <w:r>
              <w:rPr>
                <w:lang w:val="is-IS" w:bidi="ur-PK"/>
              </w:rPr>
              <w:t>ʑ</w:t>
            </w:r>
            <w:r w:rsidR="00634AA5" w:rsidRPr="00634AA5">
              <w:rPr>
                <w:lang w:val="is-IS" w:bidi="ur-PK"/>
              </w:rPr>
              <w:t>en-e</w:t>
            </w:r>
          </w:p>
        </w:tc>
      </w:tr>
      <w:tr w:rsidR="00B3162C" w:rsidRPr="00696479" w:rsidTr="00B3162C">
        <w:trPr>
          <w:trHeight w:val="227"/>
        </w:trPr>
        <w:tc>
          <w:tcPr>
            <w:tcW w:w="0" w:type="auto"/>
            <w:vAlign w:val="center"/>
          </w:tcPr>
          <w:p w:rsidR="00DA01CB" w:rsidRDefault="00DA01CB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DA01CB" w:rsidRPr="00696479" w:rsidRDefault="00634AA5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girl</w:t>
            </w:r>
          </w:p>
        </w:tc>
        <w:tc>
          <w:tcPr>
            <w:tcW w:w="5350" w:type="dxa"/>
            <w:shd w:val="clear" w:color="auto" w:fill="auto"/>
          </w:tcPr>
          <w:p w:rsidR="00DA01CB" w:rsidRPr="00696479" w:rsidRDefault="00634AA5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cry.</w:t>
            </w:r>
            <w:r w:rsidRPr="00634AA5">
              <w:rPr>
                <w:smallCaps/>
                <w:lang w:bidi="ur-PK"/>
              </w:rPr>
              <w:t>pst-3fsg</w:t>
            </w:r>
          </w:p>
        </w:tc>
      </w:tr>
      <w:tr w:rsidR="00B3162C" w:rsidRPr="00696479" w:rsidTr="00B3162C">
        <w:trPr>
          <w:trHeight w:val="227"/>
        </w:trPr>
        <w:tc>
          <w:tcPr>
            <w:tcW w:w="0" w:type="auto"/>
            <w:vAlign w:val="center"/>
          </w:tcPr>
          <w:p w:rsidR="00B3162C" w:rsidRDefault="00B3162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B3162C" w:rsidRPr="00F12581" w:rsidRDefault="00B3162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 w:rsidRPr="00F12581">
              <w:rPr>
                <w:b/>
                <w:bCs/>
                <w:lang w:bidi="ur-PK"/>
              </w:rPr>
              <w:t>S</w:t>
            </w:r>
          </w:p>
        </w:tc>
        <w:tc>
          <w:tcPr>
            <w:tcW w:w="5350" w:type="dxa"/>
            <w:shd w:val="clear" w:color="auto" w:fill="auto"/>
          </w:tcPr>
          <w:p w:rsidR="00B3162C" w:rsidRDefault="00B3162C" w:rsidP="00F33A2F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B3162C" w:rsidRPr="00F85E81" w:rsidTr="00F33A2F">
        <w:trPr>
          <w:trHeight w:val="227"/>
        </w:trPr>
        <w:tc>
          <w:tcPr>
            <w:tcW w:w="0" w:type="auto"/>
            <w:vAlign w:val="center"/>
          </w:tcPr>
          <w:p w:rsidR="00DA01CB" w:rsidRPr="00696479" w:rsidRDefault="00DA01CB" w:rsidP="00F33A2F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A01CB" w:rsidRPr="00696479" w:rsidRDefault="00DA01CB" w:rsidP="00634AA5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 w:rsidR="00634AA5">
              <w:t>The girl cried</w:t>
            </w:r>
            <w:r>
              <w:t>.</w:t>
            </w:r>
            <w:r w:rsidRPr="00696479">
              <w:t>’</w:t>
            </w:r>
            <w:r>
              <w:t xml:space="preserve"> (</w:t>
            </w:r>
            <w:r w:rsidR="00634AA5">
              <w:t>BSHw</w:t>
            </w:r>
            <w:r>
              <w:t>-Val</w:t>
            </w:r>
            <w:r w:rsidR="004E4AD6">
              <w:t>-</w:t>
            </w:r>
            <w:r w:rsidR="00634AA5">
              <w:t>A</w:t>
            </w:r>
            <w:r w:rsidR="00E754D6">
              <w:t>U</w:t>
            </w:r>
            <w:r>
              <w:t>:0</w:t>
            </w:r>
            <w:r w:rsidR="00634AA5">
              <w:t>83</w:t>
            </w:r>
            <w:r>
              <w:t>)</w:t>
            </w:r>
          </w:p>
        </w:tc>
      </w:tr>
    </w:tbl>
    <w:p w:rsidR="002011A6" w:rsidRDefault="002011A6" w:rsidP="007E5043">
      <w:pPr>
        <w:rPr>
          <w:rFonts w:ascii="Times New Roman" w:hAnsi="Times New Roman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1037"/>
        <w:gridCol w:w="2126"/>
        <w:gridCol w:w="567"/>
        <w:gridCol w:w="992"/>
        <w:gridCol w:w="1665"/>
      </w:tblGrid>
      <w:tr w:rsidR="00AD3867" w:rsidRPr="00B3162C" w:rsidTr="008412A2">
        <w:trPr>
          <w:trHeight w:val="227"/>
        </w:trPr>
        <w:tc>
          <w:tcPr>
            <w:tcW w:w="0" w:type="auto"/>
            <w:vAlign w:val="center"/>
          </w:tcPr>
          <w:p w:rsidR="00AD3867" w:rsidRDefault="00AD3867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>
              <w:rPr>
                <w:i w:val="0"/>
                <w:iCs/>
              </w:rPr>
              <w:t>b</w:t>
            </w:r>
            <w:r w:rsidRPr="002D75E2">
              <w:rPr>
                <w:i w:val="0"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AD3867" w:rsidRPr="00A762CF" w:rsidRDefault="00AD3867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lang w:val="id-ID"/>
              </w:rPr>
            </w:pPr>
            <w:r w:rsidRPr="00B3162C">
              <w:rPr>
                <w:lang w:val="id-ID"/>
              </w:rPr>
              <w:t>d</w:t>
            </w:r>
            <w:r>
              <w:rPr>
                <w:lang w:val="is-IS"/>
              </w:rPr>
              <w:t>ʑ</w:t>
            </w:r>
            <w:r w:rsidRPr="00B3162C">
              <w:rPr>
                <w:lang w:val="id-ID"/>
              </w:rPr>
              <w:t>uk</w:t>
            </w:r>
            <w:r>
              <w:rPr>
                <w:lang w:val="en-US"/>
              </w:rPr>
              <w:t>-</w:t>
            </w:r>
            <w:r w:rsidRPr="00B3162C">
              <w:rPr>
                <w:b/>
                <w:bCs/>
                <w:lang w:val="id-ID"/>
              </w:rPr>
              <w:t>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867" w:rsidRPr="00696479" w:rsidRDefault="00AD3867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B3162C">
              <w:rPr>
                <w:lang w:val="id-ID"/>
              </w:rPr>
              <w:t>wa</w:t>
            </w:r>
            <w:r>
              <w:rPr>
                <w:lang w:val="en-US"/>
              </w:rPr>
              <w:t>-</w:t>
            </w:r>
            <w:r w:rsidRPr="00B3162C">
              <w:rPr>
                <w:lang w:val="id-ID"/>
              </w:rPr>
              <w:t>is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D3867" w:rsidRPr="00696479" w:rsidRDefault="00AD3867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B3162C">
              <w:rPr>
                <w:lang w:val="id-ID"/>
              </w:rPr>
              <w:t xml:space="preserve">kə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3867" w:rsidRPr="00696479" w:rsidRDefault="00AD3867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</w:rPr>
            </w:pPr>
            <w:r w:rsidRPr="00B3162C">
              <w:rPr>
                <w:lang w:val="id-ID"/>
              </w:rPr>
              <w:t xml:space="preserve">gul 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AD3867" w:rsidRPr="00B3162C" w:rsidRDefault="00AD3867" w:rsidP="008412A2">
            <w:pPr>
              <w:pStyle w:val="InterlinExamplePalula"/>
              <w:numPr>
                <w:ilvl w:val="0"/>
                <w:numId w:val="0"/>
              </w:numPr>
              <w:tabs>
                <w:tab w:val="clear" w:pos="454"/>
              </w:tabs>
              <w:spacing w:before="100" w:beforeAutospacing="1" w:after="100" w:afterAutospacing="1" w:line="240" w:lineRule="auto"/>
              <w:rPr>
                <w:rFonts w:ascii="Doulos SIL" w:hAnsi="Doulos SIL" w:cs="Doulos SIL"/>
                <w:lang w:val="en-US"/>
              </w:rPr>
            </w:pPr>
            <w:r w:rsidRPr="00B3162C">
              <w:rPr>
                <w:lang w:val="id-ID"/>
              </w:rPr>
              <w:t>sami</w:t>
            </w:r>
            <w:r>
              <w:rPr>
                <w:lang w:val="en-US"/>
              </w:rPr>
              <w:t>-</w:t>
            </w:r>
            <w:r w:rsidRPr="00B3162C">
              <w:rPr>
                <w:lang w:val="id-ID"/>
              </w:rPr>
              <w:t>ə</w:t>
            </w:r>
          </w:p>
        </w:tc>
      </w:tr>
      <w:tr w:rsidR="00AD3867" w:rsidRPr="00696479" w:rsidTr="008412A2">
        <w:trPr>
          <w:trHeight w:val="227"/>
        </w:trPr>
        <w:tc>
          <w:tcPr>
            <w:tcW w:w="0" w:type="auto"/>
            <w:vAlign w:val="center"/>
          </w:tcPr>
          <w:p w:rsidR="00AD3867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AD3867" w:rsidRPr="00484ED0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smallCaps/>
                <w:lang w:bidi="ur-PK"/>
              </w:rPr>
            </w:pPr>
            <w:r w:rsidRPr="00B3162C">
              <w:rPr>
                <w:lang w:bidi="ur-PK"/>
              </w:rPr>
              <w:t>girl-</w:t>
            </w:r>
            <w:proofErr w:type="spellStart"/>
            <w:r>
              <w:rPr>
                <w:smallCaps/>
                <w:lang w:bidi="ur-PK"/>
              </w:rPr>
              <w:t>obl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D3867" w:rsidRPr="00696479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grandmother-</w:t>
            </w:r>
            <w:r w:rsidRPr="00B3162C">
              <w:rPr>
                <w:smallCaps/>
                <w:lang w:bidi="ur-PK"/>
              </w:rPr>
              <w:t>3sg.poss</w:t>
            </w:r>
          </w:p>
        </w:tc>
        <w:tc>
          <w:tcPr>
            <w:tcW w:w="567" w:type="dxa"/>
            <w:shd w:val="clear" w:color="auto" w:fill="auto"/>
          </w:tcPr>
          <w:p w:rsidR="00AD3867" w:rsidRPr="00696479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for</w:t>
            </w:r>
          </w:p>
        </w:tc>
        <w:tc>
          <w:tcPr>
            <w:tcW w:w="992" w:type="dxa"/>
            <w:shd w:val="clear" w:color="auto" w:fill="auto"/>
          </w:tcPr>
          <w:p w:rsidR="00AD3867" w:rsidRPr="00696479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flowers</w:t>
            </w:r>
          </w:p>
        </w:tc>
        <w:tc>
          <w:tcPr>
            <w:tcW w:w="1665" w:type="dxa"/>
            <w:shd w:val="clear" w:color="auto" w:fill="auto"/>
          </w:tcPr>
          <w:p w:rsidR="00AD3867" w:rsidRPr="00696479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send.</w:t>
            </w:r>
            <w:r w:rsidRPr="00B3162C">
              <w:rPr>
                <w:smallCaps/>
                <w:lang w:bidi="ur-PK"/>
              </w:rPr>
              <w:t>pst-3pl</w:t>
            </w:r>
          </w:p>
        </w:tc>
      </w:tr>
      <w:tr w:rsidR="00AD3867" w:rsidTr="008412A2">
        <w:trPr>
          <w:trHeight w:val="227"/>
        </w:trPr>
        <w:tc>
          <w:tcPr>
            <w:tcW w:w="0" w:type="auto"/>
            <w:vAlign w:val="center"/>
          </w:tcPr>
          <w:p w:rsidR="00AD3867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1037" w:type="dxa"/>
            <w:shd w:val="clear" w:color="auto" w:fill="auto"/>
          </w:tcPr>
          <w:p w:rsidR="00AD3867" w:rsidRPr="00F12581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b/>
                <w:bCs/>
                <w:lang w:bidi="ur-PK"/>
              </w:rPr>
            </w:pPr>
            <w:r w:rsidRPr="00F12581">
              <w:rPr>
                <w:b/>
                <w:bCs/>
                <w:lang w:bidi="ur-PK"/>
              </w:rPr>
              <w:t>A</w:t>
            </w:r>
          </w:p>
        </w:tc>
        <w:tc>
          <w:tcPr>
            <w:tcW w:w="2126" w:type="dxa"/>
            <w:shd w:val="clear" w:color="auto" w:fill="auto"/>
          </w:tcPr>
          <w:p w:rsidR="00AD3867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567" w:type="dxa"/>
            <w:shd w:val="clear" w:color="auto" w:fill="auto"/>
          </w:tcPr>
          <w:p w:rsidR="00AD3867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  <w:tc>
          <w:tcPr>
            <w:tcW w:w="992" w:type="dxa"/>
            <w:shd w:val="clear" w:color="auto" w:fill="auto"/>
          </w:tcPr>
          <w:p w:rsidR="00AD3867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  <w:r>
              <w:rPr>
                <w:lang w:bidi="ur-PK"/>
              </w:rPr>
              <w:t>P</w:t>
            </w:r>
          </w:p>
        </w:tc>
        <w:tc>
          <w:tcPr>
            <w:tcW w:w="1665" w:type="dxa"/>
            <w:shd w:val="clear" w:color="auto" w:fill="auto"/>
          </w:tcPr>
          <w:p w:rsidR="00AD3867" w:rsidRDefault="00AD3867" w:rsidP="008412A2">
            <w:pPr>
              <w:pStyle w:val="InterlinContinuationPalula"/>
              <w:tabs>
                <w:tab w:val="clear" w:pos="357"/>
              </w:tabs>
              <w:spacing w:before="100" w:beforeAutospacing="1" w:after="100" w:afterAutospacing="1" w:line="240" w:lineRule="auto"/>
              <w:ind w:firstLine="0"/>
              <w:rPr>
                <w:lang w:bidi="ur-PK"/>
              </w:rPr>
            </w:pPr>
          </w:p>
        </w:tc>
      </w:tr>
      <w:tr w:rsidR="00AD3867" w:rsidRPr="00696479" w:rsidTr="008412A2">
        <w:trPr>
          <w:trHeight w:val="227"/>
        </w:trPr>
        <w:tc>
          <w:tcPr>
            <w:tcW w:w="0" w:type="auto"/>
            <w:vAlign w:val="center"/>
          </w:tcPr>
          <w:p w:rsidR="00AD3867" w:rsidRPr="00696479" w:rsidRDefault="00AD3867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before="100" w:beforeAutospacing="1" w:after="100" w:afterAutospacing="1" w:line="240" w:lineRule="auto"/>
              <w:ind w:firstLine="0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AD3867" w:rsidRPr="00696479" w:rsidRDefault="00AD3867" w:rsidP="008412A2">
            <w:pPr>
              <w:pStyle w:val="InterlinContinuationFreetrans"/>
              <w:tabs>
                <w:tab w:val="clear" w:pos="357"/>
                <w:tab w:val="clear" w:pos="864"/>
              </w:tabs>
              <w:spacing w:after="100" w:afterAutospacing="1" w:line="240" w:lineRule="auto"/>
              <w:ind w:firstLine="0"/>
            </w:pPr>
            <w:r w:rsidRPr="00696479">
              <w:t>‘</w:t>
            </w:r>
            <w:r>
              <w:t>The girl sent flowers to her grandmother.</w:t>
            </w:r>
            <w:r w:rsidRPr="00696479">
              <w:t>’</w:t>
            </w:r>
            <w:r>
              <w:t xml:space="preserve"> (BSHw-Val</w:t>
            </w:r>
            <w:r w:rsidR="004E4AD6">
              <w:t>-</w:t>
            </w:r>
            <w:bookmarkStart w:id="1" w:name="_GoBack"/>
            <w:bookmarkEnd w:id="1"/>
            <w:r>
              <w:t>A</w:t>
            </w:r>
            <w:r w:rsidR="00E754D6">
              <w:t>U</w:t>
            </w:r>
            <w:r>
              <w:t>:037)</w:t>
            </w:r>
          </w:p>
        </w:tc>
      </w:tr>
    </w:tbl>
    <w:p w:rsidR="00AD3867" w:rsidRDefault="00AD3867" w:rsidP="007E5043">
      <w:pPr>
        <w:rPr>
          <w:rFonts w:ascii="Times New Roman" w:hAnsi="Times New Roman" w:cs="Times New Roman"/>
          <w:lang w:val="en-US"/>
        </w:rPr>
      </w:pPr>
    </w:p>
    <w:p w:rsidR="00DA01CB" w:rsidRPr="009E59F5" w:rsidRDefault="00E81F78" w:rsidP="007E504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 majority of our sample </w:t>
      </w:r>
      <w:r w:rsidR="00374D33">
        <w:rPr>
          <w:rFonts w:ascii="Times New Roman" w:hAnsi="Times New Roman" w:cs="Times New Roman"/>
          <w:lang w:val="en-US"/>
        </w:rPr>
        <w:t>languages</w:t>
      </w:r>
      <w:r>
        <w:rPr>
          <w:rFonts w:ascii="Times New Roman" w:hAnsi="Times New Roman" w:cs="Times New Roman"/>
          <w:lang w:val="en-US"/>
        </w:rPr>
        <w:t xml:space="preserve"> display evidence of ergative alignment for nouns</w:t>
      </w:r>
      <w:r w:rsidR="007E5043">
        <w:rPr>
          <w:rFonts w:ascii="Times New Roman" w:hAnsi="Times New Roman" w:cs="Times New Roman"/>
          <w:lang w:val="en-US"/>
        </w:rPr>
        <w:t xml:space="preserve">. The distribution is clearly </w:t>
      </w:r>
      <w:proofErr w:type="spellStart"/>
      <w:r w:rsidR="007E5043">
        <w:rPr>
          <w:rFonts w:ascii="Times New Roman" w:hAnsi="Times New Roman" w:cs="Times New Roman"/>
          <w:lang w:val="en-US"/>
        </w:rPr>
        <w:t>subareal</w:t>
      </w:r>
      <w:proofErr w:type="spellEnd"/>
      <w:r w:rsidR="007E5043">
        <w:rPr>
          <w:rFonts w:ascii="Times New Roman" w:hAnsi="Times New Roman" w:cs="Times New Roman"/>
          <w:lang w:val="en-US"/>
        </w:rPr>
        <w:t xml:space="preserve">, with ergative alignment in the south and </w:t>
      </w:r>
      <w:r w:rsidR="00140130">
        <w:rPr>
          <w:rFonts w:ascii="Times New Roman" w:hAnsi="Times New Roman" w:cs="Times New Roman"/>
          <w:lang w:val="en-US"/>
        </w:rPr>
        <w:t xml:space="preserve">in the </w:t>
      </w:r>
      <w:r w:rsidR="007E5043">
        <w:rPr>
          <w:rFonts w:ascii="Times New Roman" w:hAnsi="Times New Roman" w:cs="Times New Roman"/>
          <w:lang w:val="en-US"/>
        </w:rPr>
        <w:t xml:space="preserve">central parts of the </w:t>
      </w:r>
      <w:r w:rsidR="00140130">
        <w:rPr>
          <w:rFonts w:ascii="Times New Roman" w:hAnsi="Times New Roman" w:cs="Times New Roman"/>
          <w:lang w:val="en-US"/>
        </w:rPr>
        <w:t xml:space="preserve">Hindu Kush </w:t>
      </w:r>
      <w:r w:rsidR="007E5043">
        <w:rPr>
          <w:rFonts w:ascii="Times New Roman" w:hAnsi="Times New Roman" w:cs="Times New Roman"/>
          <w:lang w:val="en-US"/>
        </w:rPr>
        <w:t>region, and the lack thereof primarily in the north.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624"/>
        <w:gridCol w:w="436"/>
      </w:tblGrid>
      <w:tr w:rsidR="00DA01CB" w:rsidRPr="008E3982" w:rsidTr="00F3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A01CB" w:rsidRPr="008E3982" w:rsidRDefault="00DA01CB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Feature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A01CB" w:rsidRPr="008E3982" w:rsidRDefault="00DA01C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# of varieties displaying it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A01CB" w:rsidRPr="008E3982" w:rsidRDefault="00DA01C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%</w:t>
            </w:r>
          </w:p>
        </w:tc>
      </w:tr>
      <w:tr w:rsidR="00DA01CB" w:rsidRPr="008E3982" w:rsidTr="00F33A2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1CB" w:rsidRPr="008E3982" w:rsidRDefault="00DA01CB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1CB" w:rsidRPr="008E3982" w:rsidRDefault="009B115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1CB" w:rsidRPr="008E3982" w:rsidRDefault="009B115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73</w:t>
            </w:r>
          </w:p>
        </w:tc>
      </w:tr>
      <w:tr w:rsidR="00DA01CB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A01CB" w:rsidRPr="008E3982" w:rsidRDefault="00DA01CB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Absent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A01CB" w:rsidRPr="008E3982" w:rsidRDefault="009B115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A01CB" w:rsidRPr="00294D6F" w:rsidRDefault="009B115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27</w:t>
            </w:r>
          </w:p>
        </w:tc>
      </w:tr>
      <w:tr w:rsidR="00DA01CB" w:rsidRPr="008E3982" w:rsidTr="00F33A2F">
        <w:trPr>
          <w:trHeight w:val="22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1CB" w:rsidRPr="008E3982" w:rsidRDefault="00DA01CB" w:rsidP="00F33A2F">
            <w:pPr>
              <w:pStyle w:val="Normaltext"/>
              <w:rPr>
                <w:sz w:val="22"/>
                <w:szCs w:val="22"/>
                <w:lang w:val="en-GB"/>
              </w:rPr>
            </w:pPr>
            <w:r w:rsidRPr="008E3982">
              <w:rPr>
                <w:sz w:val="22"/>
                <w:szCs w:val="22"/>
                <w:lang w:val="en-GB"/>
              </w:rPr>
              <w:t>Indeterminate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1CB" w:rsidRPr="008E3982" w:rsidRDefault="00DA01C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1CB" w:rsidRPr="008E3982" w:rsidRDefault="00DA01CB" w:rsidP="00F33A2F">
            <w:pPr>
              <w:pStyle w:val="Normaltext"/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</w:tbl>
    <w:p w:rsidR="00DA01CB" w:rsidRPr="00EF75C2" w:rsidRDefault="00DA01CB" w:rsidP="00763178">
      <w:pPr>
        <w:rPr>
          <w:lang w:val="en-US"/>
        </w:rPr>
      </w:pPr>
    </w:p>
    <w:sectPr w:rsidR="00DA01CB" w:rsidRPr="00EF75C2" w:rsidSect="0093081C">
      <w:pgSz w:w="11906" w:h="16838"/>
      <w:pgMar w:top="2438" w:right="1588" w:bottom="2835" w:left="198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254" w:rsidRDefault="00047254" w:rsidP="00183404">
      <w:pPr>
        <w:spacing w:after="0" w:line="240" w:lineRule="auto"/>
      </w:pPr>
      <w:r>
        <w:separator/>
      </w:r>
    </w:p>
  </w:endnote>
  <w:endnote w:type="continuationSeparator" w:id="0">
    <w:p w:rsidR="00047254" w:rsidRDefault="00047254" w:rsidP="0018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oulos SIL">
    <w:panose1 w:val="02000500070000020004"/>
    <w:charset w:val="00"/>
    <w:family w:val="auto"/>
    <w:pitch w:val="variable"/>
    <w:sig w:usb0="A00002FF" w:usb1="5200E1FF" w:usb2="02000029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254" w:rsidRDefault="00047254" w:rsidP="00183404">
      <w:pPr>
        <w:spacing w:after="0" w:line="240" w:lineRule="auto"/>
      </w:pPr>
      <w:r>
        <w:separator/>
      </w:r>
    </w:p>
  </w:footnote>
  <w:footnote w:type="continuationSeparator" w:id="0">
    <w:p w:rsidR="00047254" w:rsidRDefault="00047254" w:rsidP="00183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9288CF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3A21E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D268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7C61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09484C"/>
    <w:multiLevelType w:val="multilevel"/>
    <w:tmpl w:val="63926BF0"/>
    <w:styleLink w:val="Listformatnumreradelistor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2E5432"/>
    <w:multiLevelType w:val="multilevel"/>
    <w:tmpl w:val="4A2E246E"/>
    <w:numStyleLink w:val="Listformatpunktlistor"/>
  </w:abstractNum>
  <w:abstractNum w:abstractNumId="6" w15:restartNumberingAfterBreak="0">
    <w:nsid w:val="02D54A03"/>
    <w:multiLevelType w:val="multilevel"/>
    <w:tmpl w:val="1DC2DE82"/>
    <w:numStyleLink w:val="SUListor"/>
  </w:abstractNum>
  <w:abstractNum w:abstractNumId="7" w15:restartNumberingAfterBreak="0">
    <w:nsid w:val="034F1B33"/>
    <w:multiLevelType w:val="multilevel"/>
    <w:tmpl w:val="1DC2DE82"/>
    <w:numStyleLink w:val="SUListor"/>
  </w:abstractNum>
  <w:abstractNum w:abstractNumId="8" w15:restartNumberingAfterBreak="0">
    <w:nsid w:val="03950819"/>
    <w:multiLevelType w:val="multilevel"/>
    <w:tmpl w:val="AFF03998"/>
    <w:numStyleLink w:val="Listformatparagraflistor"/>
  </w:abstractNum>
  <w:abstractNum w:abstractNumId="9" w15:restartNumberingAfterBreak="0">
    <w:nsid w:val="0C6362B7"/>
    <w:multiLevelType w:val="multilevel"/>
    <w:tmpl w:val="1DC2DE82"/>
    <w:numStyleLink w:val="SUListor"/>
  </w:abstractNum>
  <w:abstractNum w:abstractNumId="10" w15:restartNumberingAfterBreak="0">
    <w:nsid w:val="16CC35F2"/>
    <w:multiLevelType w:val="multilevel"/>
    <w:tmpl w:val="AFF03998"/>
    <w:styleLink w:val="Listformatparagraflistor"/>
    <w:lvl w:ilvl="0">
      <w:start w:val="1"/>
      <w:numFmt w:val="decimal"/>
      <w:pStyle w:val="Paragraflista"/>
      <w:lvlText w:val="§    %1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257F8A"/>
    <w:multiLevelType w:val="multilevel"/>
    <w:tmpl w:val="4A2E246E"/>
    <w:styleLink w:val="Listformatpunktlistor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D48CE"/>
    <w:multiLevelType w:val="multilevel"/>
    <w:tmpl w:val="63926BF0"/>
    <w:numStyleLink w:val="Listformatnumreradelistor"/>
  </w:abstractNum>
  <w:abstractNum w:abstractNumId="13" w15:restartNumberingAfterBreak="0">
    <w:nsid w:val="2B5D448F"/>
    <w:multiLevelType w:val="hybridMultilevel"/>
    <w:tmpl w:val="5D2A85BE"/>
    <w:lvl w:ilvl="0" w:tplc="37669364">
      <w:start w:val="1"/>
      <w:numFmt w:val="decimal"/>
      <w:pStyle w:val="InterlinExamplePalula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52" w:hanging="360"/>
      </w:pPr>
    </w:lvl>
    <w:lvl w:ilvl="2" w:tplc="0809001B" w:tentative="1">
      <w:start w:val="1"/>
      <w:numFmt w:val="lowerRoman"/>
      <w:lvlText w:val="%3."/>
      <w:lvlJc w:val="right"/>
      <w:pPr>
        <w:ind w:left="2172" w:hanging="180"/>
      </w:pPr>
    </w:lvl>
    <w:lvl w:ilvl="3" w:tplc="0809000F" w:tentative="1">
      <w:start w:val="1"/>
      <w:numFmt w:val="decimal"/>
      <w:lvlText w:val="%4."/>
      <w:lvlJc w:val="left"/>
      <w:pPr>
        <w:ind w:left="2892" w:hanging="360"/>
      </w:pPr>
    </w:lvl>
    <w:lvl w:ilvl="4" w:tplc="08090019" w:tentative="1">
      <w:start w:val="1"/>
      <w:numFmt w:val="lowerLetter"/>
      <w:lvlText w:val="%5."/>
      <w:lvlJc w:val="left"/>
      <w:pPr>
        <w:ind w:left="3612" w:hanging="360"/>
      </w:pPr>
    </w:lvl>
    <w:lvl w:ilvl="5" w:tplc="0809001B" w:tentative="1">
      <w:start w:val="1"/>
      <w:numFmt w:val="lowerRoman"/>
      <w:lvlText w:val="%6."/>
      <w:lvlJc w:val="right"/>
      <w:pPr>
        <w:ind w:left="4332" w:hanging="180"/>
      </w:pPr>
    </w:lvl>
    <w:lvl w:ilvl="6" w:tplc="0809000F" w:tentative="1">
      <w:start w:val="1"/>
      <w:numFmt w:val="decimal"/>
      <w:lvlText w:val="%7."/>
      <w:lvlJc w:val="left"/>
      <w:pPr>
        <w:ind w:left="5052" w:hanging="360"/>
      </w:pPr>
    </w:lvl>
    <w:lvl w:ilvl="7" w:tplc="08090019" w:tentative="1">
      <w:start w:val="1"/>
      <w:numFmt w:val="lowerLetter"/>
      <w:lvlText w:val="%8."/>
      <w:lvlJc w:val="left"/>
      <w:pPr>
        <w:ind w:left="5772" w:hanging="360"/>
      </w:pPr>
    </w:lvl>
    <w:lvl w:ilvl="8" w:tplc="08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32C1E76"/>
    <w:multiLevelType w:val="multilevel"/>
    <w:tmpl w:val="1480C51E"/>
    <w:numStyleLink w:val="Listformatnumreraderubriker"/>
  </w:abstractNum>
  <w:abstractNum w:abstractNumId="15" w15:restartNumberingAfterBreak="0">
    <w:nsid w:val="48A368B5"/>
    <w:multiLevelType w:val="multilevel"/>
    <w:tmpl w:val="1480C51E"/>
    <w:styleLink w:val="Listformatnumreraderubriker"/>
    <w:lvl w:ilvl="0">
      <w:start w:val="1"/>
      <w:numFmt w:val="decimal"/>
      <w:pStyle w:val="Rubrik1numrerad"/>
      <w:suff w:val="space"/>
      <w:lvlText w:val="%1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 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 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 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816FEA"/>
    <w:multiLevelType w:val="multilevel"/>
    <w:tmpl w:val="562EAB74"/>
    <w:lvl w:ilvl="0">
      <w:start w:val="1"/>
      <w:numFmt w:val="decimal"/>
      <w:lvlText w:val="(%1)"/>
      <w:lvlJc w:val="left"/>
      <w:pPr>
        <w:ind w:left="454" w:hanging="454"/>
      </w:pPr>
      <w:rPr>
        <w:rFonts w:hint="default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08" w:hanging="454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7" w15:restartNumberingAfterBreak="0">
    <w:nsid w:val="62521C75"/>
    <w:multiLevelType w:val="multilevel"/>
    <w:tmpl w:val="1DC2DE82"/>
    <w:styleLink w:val="SUListor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decimal"/>
      <w:lvlRestart w:val="0"/>
      <w:lvlText w:val="§   %3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97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4"/>
  </w:num>
  <w:num w:numId="23">
    <w:abstractNumId w:val="15"/>
  </w:num>
  <w:num w:numId="24">
    <w:abstractNumId w:val="10"/>
  </w:num>
  <w:num w:numId="25">
    <w:abstractNumId w:val="11"/>
  </w:num>
  <w:num w:numId="26">
    <w:abstractNumId w:val="12"/>
  </w:num>
  <w:num w:numId="27">
    <w:abstractNumId w:val="8"/>
  </w:num>
  <w:num w:numId="28">
    <w:abstractNumId w:val="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4"/>
  </w:num>
  <w:num w:numId="34">
    <w:abstractNumId w:val="15"/>
  </w:num>
  <w:num w:numId="35">
    <w:abstractNumId w:val="10"/>
  </w:num>
  <w:num w:numId="36">
    <w:abstractNumId w:val="11"/>
  </w:num>
  <w:num w:numId="37">
    <w:abstractNumId w:val="12"/>
  </w:num>
  <w:num w:numId="38">
    <w:abstractNumId w:val="8"/>
  </w:num>
  <w:num w:numId="39">
    <w:abstractNumId w:val="5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"/>
  </w:num>
  <w:num w:numId="45">
    <w:abstractNumId w:val="0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E9B"/>
    <w:rsid w:val="00030811"/>
    <w:rsid w:val="00047254"/>
    <w:rsid w:val="000A2FA9"/>
    <w:rsid w:val="001329C5"/>
    <w:rsid w:val="00140130"/>
    <w:rsid w:val="00143428"/>
    <w:rsid w:val="00183404"/>
    <w:rsid w:val="001A21D5"/>
    <w:rsid w:val="001A72EB"/>
    <w:rsid w:val="002011A6"/>
    <w:rsid w:val="002464A8"/>
    <w:rsid w:val="002756BA"/>
    <w:rsid w:val="002E6378"/>
    <w:rsid w:val="002F255D"/>
    <w:rsid w:val="002F5E57"/>
    <w:rsid w:val="00317D35"/>
    <w:rsid w:val="0032599D"/>
    <w:rsid w:val="003334D7"/>
    <w:rsid w:val="00357260"/>
    <w:rsid w:val="00374D33"/>
    <w:rsid w:val="003D4D6A"/>
    <w:rsid w:val="0041258A"/>
    <w:rsid w:val="004227E4"/>
    <w:rsid w:val="00425838"/>
    <w:rsid w:val="00451BA8"/>
    <w:rsid w:val="00460E12"/>
    <w:rsid w:val="004C26F1"/>
    <w:rsid w:val="004C71A8"/>
    <w:rsid w:val="004E4AD6"/>
    <w:rsid w:val="00500910"/>
    <w:rsid w:val="00516BD0"/>
    <w:rsid w:val="00546568"/>
    <w:rsid w:val="005772FF"/>
    <w:rsid w:val="00586662"/>
    <w:rsid w:val="005A1B34"/>
    <w:rsid w:val="00634AA5"/>
    <w:rsid w:val="006876FA"/>
    <w:rsid w:val="007246F1"/>
    <w:rsid w:val="00745125"/>
    <w:rsid w:val="00763178"/>
    <w:rsid w:val="007C6344"/>
    <w:rsid w:val="007E5043"/>
    <w:rsid w:val="007E5B95"/>
    <w:rsid w:val="0081313D"/>
    <w:rsid w:val="008477C8"/>
    <w:rsid w:val="008B2BBD"/>
    <w:rsid w:val="00916C43"/>
    <w:rsid w:val="00927282"/>
    <w:rsid w:val="0093081C"/>
    <w:rsid w:val="00972E9B"/>
    <w:rsid w:val="009B115B"/>
    <w:rsid w:val="009E408A"/>
    <w:rsid w:val="00A05727"/>
    <w:rsid w:val="00A141ED"/>
    <w:rsid w:val="00A735C0"/>
    <w:rsid w:val="00A756A3"/>
    <w:rsid w:val="00AD3867"/>
    <w:rsid w:val="00B3162C"/>
    <w:rsid w:val="00B45E11"/>
    <w:rsid w:val="00B74EF6"/>
    <w:rsid w:val="00BB37FB"/>
    <w:rsid w:val="00C10E40"/>
    <w:rsid w:val="00CB6AB4"/>
    <w:rsid w:val="00CD0CD1"/>
    <w:rsid w:val="00CD4B38"/>
    <w:rsid w:val="00CF3875"/>
    <w:rsid w:val="00DA01CB"/>
    <w:rsid w:val="00E31FB2"/>
    <w:rsid w:val="00E36E68"/>
    <w:rsid w:val="00E754D6"/>
    <w:rsid w:val="00E81F78"/>
    <w:rsid w:val="00EF75C2"/>
    <w:rsid w:val="00F0035E"/>
    <w:rsid w:val="00F024EF"/>
    <w:rsid w:val="00F0715D"/>
    <w:rsid w:val="00F12581"/>
    <w:rsid w:val="00F22C33"/>
    <w:rsid w:val="00F309F7"/>
    <w:rsid w:val="00F65005"/>
    <w:rsid w:val="00FD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769E0"/>
  <w15:chartTrackingRefBased/>
  <w15:docId w15:val="{30E7B5E0-D9C2-43DB-BCA2-D18B58DA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9D"/>
  </w:style>
  <w:style w:type="paragraph" w:styleId="Heading1">
    <w:name w:val="heading 1"/>
    <w:basedOn w:val="Normal"/>
    <w:next w:val="Normal"/>
    <w:link w:val="Heading1Char"/>
    <w:uiPriority w:val="9"/>
    <w:qFormat/>
    <w:rsid w:val="00C10E40"/>
    <w:pPr>
      <w:keepNext/>
      <w:keepLines/>
      <w:spacing w:line="340" w:lineRule="atLeast"/>
      <w:outlineLvl w:val="0"/>
    </w:pPr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E40"/>
    <w:pPr>
      <w:keepNext/>
      <w:keepLines/>
      <w:spacing w:after="14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10E40"/>
    <w:pPr>
      <w:keepNext/>
      <w:keepLines/>
      <w:spacing w:after="60"/>
      <w:outlineLvl w:val="2"/>
    </w:pPr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0E40"/>
    <w:pPr>
      <w:keepNext/>
      <w:keepLines/>
      <w:spacing w:after="60"/>
      <w:outlineLvl w:val="3"/>
    </w:pPr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76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876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876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876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876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E40"/>
    <w:rPr>
      <w:rFonts w:asciiTheme="majorHAnsi" w:eastAsiaTheme="majorEastAsia" w:hAnsiTheme="majorHAnsi" w:cstheme="majorBidi"/>
      <w:color w:val="262626" w:themeColor="text1" w:themeTint="D9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0E40"/>
    <w:rPr>
      <w:rFonts w:asciiTheme="majorHAnsi" w:eastAsiaTheme="majorEastAsia" w:hAnsiTheme="majorHAnsi" w:cstheme="majorBidi"/>
      <w:b/>
      <w:color w:val="262626" w:themeColor="text1" w:themeTint="D9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10E40"/>
    <w:rPr>
      <w:rFonts w:ascii="Times New Roman" w:eastAsiaTheme="majorEastAsia" w:hAnsi="Times New Roman" w:cstheme="majorBidi"/>
      <w:b/>
      <w:color w:val="262626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10E40"/>
    <w:rPr>
      <w:rFonts w:ascii="Times New Roman" w:eastAsiaTheme="majorEastAsia" w:hAnsi="Times New Roman" w:cstheme="majorBidi"/>
      <w:b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6FA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6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6F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6F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76FA"/>
    <w:pPr>
      <w:spacing w:after="200" w:line="240" w:lineRule="auto"/>
    </w:pPr>
    <w:rPr>
      <w:i/>
      <w:iCs/>
      <w:color w:val="002F5F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876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876F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76F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876F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semiHidden/>
    <w:qFormat/>
    <w:rsid w:val="006876FA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qFormat/>
    <w:rsid w:val="006876FA"/>
    <w:rPr>
      <w:i/>
      <w:iCs/>
      <w:color w:val="auto"/>
    </w:rPr>
  </w:style>
  <w:style w:type="paragraph" w:styleId="NoSpacing">
    <w:name w:val="No Spacing"/>
    <w:uiPriority w:val="1"/>
    <w:qFormat/>
    <w:rsid w:val="006876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76F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876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76F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876F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semiHidden/>
    <w:qFormat/>
    <w:rsid w:val="006876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6876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qFormat/>
    <w:rsid w:val="006876F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semiHidden/>
    <w:qFormat/>
    <w:rsid w:val="006876F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6876F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10E4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876FA"/>
    <w:pPr>
      <w:tabs>
        <w:tab w:val="left" w:pos="4139"/>
        <w:tab w:val="left" w:pos="6010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6FA"/>
  </w:style>
  <w:style w:type="paragraph" w:styleId="Footer">
    <w:name w:val="footer"/>
    <w:basedOn w:val="Normal"/>
    <w:link w:val="FooterChar"/>
    <w:uiPriority w:val="99"/>
    <w:unhideWhenUsed/>
    <w:rsid w:val="006876FA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76FA"/>
    <w:rPr>
      <w:sz w:val="16"/>
    </w:rPr>
  </w:style>
  <w:style w:type="numbering" w:customStyle="1" w:styleId="SUListor">
    <w:name w:val="SU Listor"/>
    <w:uiPriority w:val="99"/>
    <w:rsid w:val="006876FA"/>
    <w:pPr>
      <w:numPr>
        <w:numId w:val="1"/>
      </w:numPr>
    </w:pPr>
  </w:style>
  <w:style w:type="paragraph" w:styleId="ListNumber">
    <w:name w:val="List Number"/>
    <w:basedOn w:val="Normal"/>
    <w:uiPriority w:val="11"/>
    <w:qFormat/>
    <w:rsid w:val="00C10E40"/>
    <w:pPr>
      <w:numPr>
        <w:numId w:val="37"/>
      </w:numPr>
      <w:contextualSpacing/>
    </w:pPr>
    <w:rPr>
      <w:rFonts w:eastAsiaTheme="minorEastAsia"/>
    </w:rPr>
  </w:style>
  <w:style w:type="paragraph" w:styleId="ListBullet">
    <w:name w:val="List Bullet"/>
    <w:basedOn w:val="Normal"/>
    <w:uiPriority w:val="11"/>
    <w:qFormat/>
    <w:rsid w:val="00C10E40"/>
    <w:pPr>
      <w:numPr>
        <w:numId w:val="39"/>
      </w:numPr>
      <w:contextualSpacing/>
    </w:pPr>
    <w:rPr>
      <w:rFonts w:eastAsiaTheme="minorEastAsia"/>
    </w:rPr>
  </w:style>
  <w:style w:type="paragraph" w:customStyle="1" w:styleId="Paragraflista">
    <w:name w:val="Paragraflista"/>
    <w:basedOn w:val="Heading2"/>
    <w:next w:val="Paragraftext"/>
    <w:uiPriority w:val="1"/>
    <w:rsid w:val="00C10E40"/>
    <w:pPr>
      <w:numPr>
        <w:numId w:val="38"/>
      </w:numPr>
    </w:pPr>
  </w:style>
  <w:style w:type="table" w:styleId="TableGrid">
    <w:name w:val="Table Grid"/>
    <w:basedOn w:val="TableNormal"/>
    <w:uiPriority w:val="59"/>
    <w:rsid w:val="00CD4B38"/>
    <w:pPr>
      <w:spacing w:after="0"/>
    </w:pPr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PlainTable3">
    <w:name w:val="Plain Table 3"/>
    <w:basedOn w:val="TableNormal"/>
    <w:uiPriority w:val="43"/>
    <w:rsid w:val="006876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876FA"/>
    <w:rPr>
      <w:color w:val="808080"/>
    </w:rPr>
  </w:style>
  <w:style w:type="paragraph" w:customStyle="1" w:styleId="Institutionsnamn">
    <w:name w:val="Institutionsnamn"/>
    <w:basedOn w:val="Normal"/>
    <w:uiPriority w:val="17"/>
    <w:semiHidden/>
    <w:rsid w:val="00A735C0"/>
    <w:pPr>
      <w:spacing w:after="20" w:line="240" w:lineRule="auto"/>
    </w:pPr>
    <w:rPr>
      <w:rFonts w:ascii="Georgia" w:eastAsiaTheme="minorEastAsia" w:hAnsi="Georgia"/>
      <w:color w:val="002F5F"/>
      <w:sz w:val="26"/>
    </w:rPr>
  </w:style>
  <w:style w:type="paragraph" w:customStyle="1" w:styleId="Paragraftext">
    <w:name w:val="Paragraftext"/>
    <w:basedOn w:val="Normal"/>
    <w:uiPriority w:val="1"/>
    <w:rsid w:val="00C10E40"/>
    <w:pPr>
      <w:ind w:left="794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40"/>
    </w:pPr>
    <w:rPr>
      <w:rFonts w:ascii="Verdana" w:eastAsiaTheme="minorEastAsia" w:hAnsi="Verdana"/>
      <w:b/>
    </w:rPr>
  </w:style>
  <w:style w:type="paragraph" w:styleId="TOC2">
    <w:name w:val="toc 2"/>
    <w:basedOn w:val="Normal"/>
    <w:next w:val="Normal"/>
    <w:autoRedefine/>
    <w:uiPriority w:val="39"/>
    <w:unhideWhenUsed/>
    <w:rsid w:val="00C10E40"/>
    <w:pPr>
      <w:tabs>
        <w:tab w:val="right" w:leader="dot" w:pos="8323"/>
      </w:tabs>
      <w:spacing w:after="100"/>
    </w:pPr>
    <w:rPr>
      <w:rFonts w:ascii="Verdana" w:eastAsiaTheme="minorEastAsia" w:hAnsi="Verdana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C10E40"/>
    <w:pPr>
      <w:spacing w:after="100"/>
      <w:ind w:left="440"/>
    </w:pPr>
    <w:rPr>
      <w:rFonts w:eastAsiaTheme="minorEastAsia"/>
    </w:rPr>
  </w:style>
  <w:style w:type="numbering" w:customStyle="1" w:styleId="Listformatnumreradelistor">
    <w:name w:val="Listformat numrerade listor"/>
    <w:uiPriority w:val="99"/>
    <w:rsid w:val="00C10E40"/>
    <w:pPr>
      <w:numPr>
        <w:numId w:val="11"/>
      </w:numPr>
    </w:pPr>
  </w:style>
  <w:style w:type="numbering" w:customStyle="1" w:styleId="Listformatnumreraderubriker">
    <w:name w:val="Listformat numrerade rubriker"/>
    <w:uiPriority w:val="99"/>
    <w:rsid w:val="00C10E40"/>
    <w:pPr>
      <w:numPr>
        <w:numId w:val="12"/>
      </w:numPr>
    </w:pPr>
  </w:style>
  <w:style w:type="numbering" w:customStyle="1" w:styleId="Listformatparagraflistor">
    <w:name w:val="Listformat paragraflistor"/>
    <w:uiPriority w:val="99"/>
    <w:rsid w:val="00C10E40"/>
    <w:pPr>
      <w:numPr>
        <w:numId w:val="13"/>
      </w:numPr>
    </w:pPr>
  </w:style>
  <w:style w:type="numbering" w:customStyle="1" w:styleId="Listformatpunktlistor">
    <w:name w:val="Listformat punktlistor"/>
    <w:uiPriority w:val="99"/>
    <w:rsid w:val="00C10E40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C10E40"/>
    <w:pPr>
      <w:ind w:left="720"/>
      <w:contextualSpacing/>
    </w:pPr>
    <w:rPr>
      <w:rFonts w:eastAsiaTheme="minorEastAsia"/>
    </w:rPr>
  </w:style>
  <w:style w:type="paragraph" w:customStyle="1" w:styleId="Rubrik1numrerad">
    <w:name w:val="Rubrik 1 numrerad"/>
    <w:basedOn w:val="Heading1"/>
    <w:next w:val="Normal"/>
    <w:uiPriority w:val="10"/>
    <w:qFormat/>
    <w:rsid w:val="00C10E40"/>
    <w:pPr>
      <w:numPr>
        <w:numId w:val="43"/>
      </w:numPr>
    </w:pPr>
  </w:style>
  <w:style w:type="paragraph" w:customStyle="1" w:styleId="Rubrik2numrerad">
    <w:name w:val="Rubrik 2 numrerad"/>
    <w:basedOn w:val="Heading2"/>
    <w:next w:val="Normal"/>
    <w:uiPriority w:val="10"/>
    <w:qFormat/>
    <w:rsid w:val="00C10E40"/>
    <w:pPr>
      <w:numPr>
        <w:ilvl w:val="1"/>
        <w:numId w:val="43"/>
      </w:numPr>
    </w:pPr>
  </w:style>
  <w:style w:type="paragraph" w:customStyle="1" w:styleId="Rubrik3numrerad">
    <w:name w:val="Rubrik 3 numrerad"/>
    <w:basedOn w:val="Heading3"/>
    <w:next w:val="Normal"/>
    <w:uiPriority w:val="10"/>
    <w:qFormat/>
    <w:rsid w:val="00C10E40"/>
    <w:pPr>
      <w:numPr>
        <w:ilvl w:val="2"/>
        <w:numId w:val="43"/>
      </w:numPr>
    </w:pPr>
  </w:style>
  <w:style w:type="paragraph" w:customStyle="1" w:styleId="Rubrik4numrerad">
    <w:name w:val="Rubrik 4 numrerad"/>
    <w:basedOn w:val="Heading4"/>
    <w:next w:val="Normal"/>
    <w:uiPriority w:val="10"/>
    <w:qFormat/>
    <w:rsid w:val="00C10E40"/>
    <w:pPr>
      <w:numPr>
        <w:ilvl w:val="3"/>
        <w:numId w:val="43"/>
      </w:numPr>
    </w:pPr>
  </w:style>
  <w:style w:type="paragraph" w:customStyle="1" w:styleId="Bildtext">
    <w:name w:val="Bildtext"/>
    <w:basedOn w:val="Normal"/>
    <w:next w:val="Normal"/>
    <w:uiPriority w:val="12"/>
    <w:qFormat/>
    <w:rsid w:val="00460E12"/>
    <w:rPr>
      <w:rFonts w:eastAsiaTheme="minorEastAsia"/>
      <w:i/>
      <w:sz w:val="20"/>
    </w:rPr>
  </w:style>
  <w:style w:type="paragraph" w:styleId="ListBullet2">
    <w:name w:val="List Bullet 2"/>
    <w:basedOn w:val="Normal"/>
    <w:uiPriority w:val="99"/>
    <w:semiHidden/>
    <w:unhideWhenUsed/>
    <w:rsid w:val="00CD4B38"/>
    <w:pPr>
      <w:numPr>
        <w:numId w:val="4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D4B38"/>
    <w:pPr>
      <w:numPr>
        <w:numId w:val="45"/>
      </w:numPr>
      <w:contextualSpacing/>
    </w:pPr>
  </w:style>
  <w:style w:type="paragraph" w:customStyle="1" w:styleId="Normaltext">
    <w:name w:val="Normal text"/>
    <w:qFormat/>
    <w:rsid w:val="00DA01CB"/>
    <w:rPr>
      <w:rFonts w:ascii="Times New Roman" w:hAnsi="Times New Roman" w:cs="Times New Roman"/>
      <w:szCs w:val="24"/>
    </w:rPr>
  </w:style>
  <w:style w:type="paragraph" w:customStyle="1" w:styleId="InterlinExamplePalula">
    <w:name w:val="Interlin Example Palula"/>
    <w:basedOn w:val="Normal"/>
    <w:next w:val="InterlinContinuationPalula"/>
    <w:link w:val="InterlinExamplePalulaChar"/>
    <w:rsid w:val="00DA01CB"/>
    <w:pPr>
      <w:keepNext/>
      <w:keepLines/>
      <w:numPr>
        <w:numId w:val="47"/>
      </w:numPr>
      <w:tabs>
        <w:tab w:val="left" w:pos="454"/>
      </w:tabs>
      <w:overflowPunct w:val="0"/>
      <w:autoSpaceDE w:val="0"/>
      <w:autoSpaceDN w:val="0"/>
      <w:adjustRightInd w:val="0"/>
      <w:spacing w:before="120" w:after="0" w:line="480" w:lineRule="auto"/>
      <w:textAlignment w:val="baseline"/>
    </w:pPr>
    <w:rPr>
      <w:rFonts w:ascii="Times New Roman" w:eastAsia="Times New Roman" w:hAnsi="Times New Roman" w:cs="Times New Roman"/>
      <w:i/>
      <w:lang w:val="en-GB"/>
    </w:rPr>
  </w:style>
  <w:style w:type="character" w:customStyle="1" w:styleId="InterlinExamplePalulaChar">
    <w:name w:val="Interlin Example Palula Char"/>
    <w:link w:val="InterlinExamplePalula"/>
    <w:rsid w:val="00DA01CB"/>
    <w:rPr>
      <w:rFonts w:ascii="Times New Roman" w:eastAsia="Times New Roman" w:hAnsi="Times New Roman" w:cs="Times New Roman"/>
      <w:i/>
      <w:lang w:val="en-GB"/>
    </w:rPr>
  </w:style>
  <w:style w:type="paragraph" w:customStyle="1" w:styleId="InterlinContinuationPalula">
    <w:name w:val="Interlin Continuation Palula"/>
    <w:basedOn w:val="InterlinContinuationFreetrans"/>
    <w:next w:val="InterlinContinuationFreetrans"/>
    <w:link w:val="InterlinContinuationPalulaChar"/>
    <w:rsid w:val="00DA01CB"/>
    <w:pPr>
      <w:keepNext/>
      <w:tabs>
        <w:tab w:val="clear" w:pos="864"/>
      </w:tabs>
      <w:spacing w:before="0"/>
    </w:pPr>
    <w:rPr>
      <w:sz w:val="20"/>
    </w:rPr>
  </w:style>
  <w:style w:type="character" w:customStyle="1" w:styleId="InterlinContinuationPalulaChar">
    <w:name w:val="Interlin Continuation Palula Char"/>
    <w:link w:val="InterlinContinuationPalula"/>
    <w:rsid w:val="00DA01CB"/>
    <w:rPr>
      <w:rFonts w:ascii="Times New Roman" w:eastAsia="Times New Roman" w:hAnsi="Times New Roman" w:cs="Times New Roman"/>
      <w:sz w:val="20"/>
      <w:lang w:val="en-GB"/>
    </w:rPr>
  </w:style>
  <w:style w:type="paragraph" w:customStyle="1" w:styleId="InterlinContinuationFreetrans">
    <w:name w:val="Interlin Continuation Free trans"/>
    <w:basedOn w:val="Normal"/>
    <w:next w:val="Normal"/>
    <w:link w:val="InterlinContinuationFreetransChar"/>
    <w:rsid w:val="00DA01CB"/>
    <w:pPr>
      <w:keepLines/>
      <w:tabs>
        <w:tab w:val="left" w:pos="357"/>
        <w:tab w:val="right" w:pos="864"/>
      </w:tabs>
      <w:overflowPunct w:val="0"/>
      <w:autoSpaceDE w:val="0"/>
      <w:autoSpaceDN w:val="0"/>
      <w:adjustRightInd w:val="0"/>
      <w:snapToGrid w:val="0"/>
      <w:spacing w:before="120" w:after="120" w:line="480" w:lineRule="auto"/>
      <w:ind w:firstLine="454"/>
      <w:textAlignment w:val="baseline"/>
    </w:pPr>
    <w:rPr>
      <w:rFonts w:ascii="Times New Roman" w:eastAsia="Times New Roman" w:hAnsi="Times New Roman" w:cs="Times New Roman"/>
      <w:lang w:val="en-GB"/>
    </w:rPr>
  </w:style>
  <w:style w:type="character" w:customStyle="1" w:styleId="InterlinContinuationFreetransChar">
    <w:name w:val="Interlin Continuation Free trans Char"/>
    <w:link w:val="InterlinContinuationFreetrans"/>
    <w:rsid w:val="00DA01CB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Stockholms Universitet">
      <a:dk1>
        <a:srgbClr val="000000"/>
      </a:dk1>
      <a:lt1>
        <a:srgbClr val="FFFFFF"/>
      </a:lt1>
      <a:dk2>
        <a:srgbClr val="002F5F"/>
      </a:dk2>
      <a:lt2>
        <a:srgbClr val="808080"/>
      </a:lt2>
      <a:accent1>
        <a:srgbClr val="A3A86B"/>
      </a:accent1>
      <a:accent2>
        <a:srgbClr val="ACDEE6"/>
      </a:accent2>
      <a:accent3>
        <a:srgbClr val="9BB2CE"/>
      </a:accent3>
      <a:accent4>
        <a:srgbClr val="D95E00"/>
      </a:accent4>
      <a:accent5>
        <a:srgbClr val="DADCC3"/>
      </a:accent5>
      <a:accent6>
        <a:srgbClr val="FF9B4F"/>
      </a:accent6>
      <a:hlink>
        <a:srgbClr val="0000FF"/>
      </a:hlink>
      <a:folHlink>
        <a:srgbClr val="800080"/>
      </a:folHlink>
    </a:clrScheme>
    <a:fontScheme name="Stockholms Universitet">
      <a:majorFont>
        <a:latin typeface="Verdan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Liljegren</dc:creator>
  <cp:keywords/>
  <dc:description/>
  <cp:lastModifiedBy>Henrik Liljegren</cp:lastModifiedBy>
  <cp:revision>30</cp:revision>
  <dcterms:created xsi:type="dcterms:W3CDTF">2019-06-26T09:54:00Z</dcterms:created>
  <dcterms:modified xsi:type="dcterms:W3CDTF">2021-02-10T08:17:00Z</dcterms:modified>
</cp:coreProperties>
</file>