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F5DFA" w14:textId="3CAA065D" w:rsidR="004D179F" w:rsidRDefault="00E0778A" w:rsidP="00D10727">
      <w:pPr>
        <w:pStyle w:val="Heading1"/>
      </w:pPr>
      <w:r>
        <w:t>Least Square Planes JR281</w:t>
      </w:r>
    </w:p>
    <w:p w14:paraId="2D99823A" w14:textId="7525AA75" w:rsidR="00D10727" w:rsidRDefault="00D10727" w:rsidP="00D10727"/>
    <w:p w14:paraId="41093DF8" w14:textId="77777777" w:rsidR="00D10727" w:rsidRPr="00D10727" w:rsidRDefault="00D10727" w:rsidP="00D10727"/>
    <w:tbl>
      <w:tblPr>
        <w:tblW w:w="0" w:type="auto"/>
        <w:tblLook w:val="04A0" w:firstRow="1" w:lastRow="0" w:firstColumn="1" w:lastColumn="0" w:noHBand="0" w:noVBand="1"/>
      </w:tblPr>
      <w:tblGrid>
        <w:gridCol w:w="4158"/>
        <w:gridCol w:w="1602"/>
        <w:gridCol w:w="2880"/>
      </w:tblGrid>
      <w:tr w:rsidR="004D179F" w:rsidRPr="00D10727" w14:paraId="68893878" w14:textId="77777777" w:rsidTr="008458BF">
        <w:tc>
          <w:tcPr>
            <w:tcW w:w="4158" w:type="dxa"/>
            <w:tcBorders>
              <w:bottom w:val="single" w:sz="4" w:space="0" w:color="auto"/>
            </w:tcBorders>
          </w:tcPr>
          <w:p w14:paraId="5C94FDC9" w14:textId="2A81408F" w:rsidR="004D179F" w:rsidRDefault="00D10727">
            <w:r>
              <w:t>P</w:t>
            </w:r>
            <w:r w:rsidR="00E0778A">
              <w:t>lane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14:paraId="5AD8EA2D" w14:textId="3B966AF1" w:rsidR="004D179F" w:rsidRDefault="00E0778A">
            <w:r>
              <w:t xml:space="preserve">mean deviation in </w:t>
            </w:r>
            <w:r w:rsidR="00D10727">
              <w:t>Å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4E9C983D" w14:textId="149173D9" w:rsidR="004D179F" w:rsidRPr="00D10727" w:rsidRDefault="00E0778A">
            <w:pPr>
              <w:rPr>
                <w:lang w:val="sv-SE"/>
              </w:rPr>
            </w:pPr>
            <w:r w:rsidRPr="00D10727">
              <w:rPr>
                <w:lang w:val="sv-SE"/>
              </w:rPr>
              <w:t xml:space="preserve">max deviation in </w:t>
            </w:r>
            <w:r w:rsidR="00D10727" w:rsidRPr="00D10727">
              <w:rPr>
                <w:lang w:val="sv-SE"/>
              </w:rPr>
              <w:t>Å</w:t>
            </w:r>
            <w:r w:rsidRPr="00D10727">
              <w:rPr>
                <w:lang w:val="sv-SE"/>
              </w:rPr>
              <w:t xml:space="preserve"> (atom)</w:t>
            </w:r>
          </w:p>
        </w:tc>
      </w:tr>
      <w:tr w:rsidR="004D179F" w14:paraId="47D4E79E" w14:textId="77777777" w:rsidTr="008458BF">
        <w:tc>
          <w:tcPr>
            <w:tcW w:w="4158" w:type="dxa"/>
            <w:tcBorders>
              <w:top w:val="single" w:sz="4" w:space="0" w:color="auto"/>
            </w:tcBorders>
          </w:tcPr>
          <w:p w14:paraId="73484B67" w14:textId="7BEB910B" w:rsidR="004D179F" w:rsidRPr="00D10727" w:rsidRDefault="00D10727">
            <w:pPr>
              <w:rPr>
                <w:lang w:val="fr-FR"/>
              </w:rPr>
            </w:pPr>
            <w:r w:rsidRPr="00D10727">
              <w:rPr>
                <w:b/>
                <w:bCs/>
                <w:i/>
                <w:iCs/>
                <w:lang w:val="fr-FR"/>
              </w:rPr>
              <w:t>QUIN1</w:t>
            </w:r>
            <w:r>
              <w:rPr>
                <w:lang w:val="fr-FR"/>
              </w:rPr>
              <w:t xml:space="preserve"> </w:t>
            </w:r>
            <w:r w:rsidR="00E0778A" w:rsidRPr="00D10727">
              <w:rPr>
                <w:lang w:val="fr-FR"/>
              </w:rPr>
              <w:t xml:space="preserve">N1 C1 C2 C3 C4 C9 C8 C7 C6 C5 </w:t>
            </w:r>
            <w:r w:rsidRPr="00D10727">
              <w:rPr>
                <w:lang w:val="fr-FR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14:paraId="37819944" w14:textId="77777777" w:rsidR="004D179F" w:rsidRDefault="00E0778A">
            <w:r>
              <w:t>0.105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01E1A072" w14:textId="77777777" w:rsidR="004D179F" w:rsidRDefault="00E0778A">
            <w:r>
              <w:t xml:space="preserve">0.170 (N1) </w:t>
            </w:r>
          </w:p>
        </w:tc>
      </w:tr>
      <w:tr w:rsidR="004D179F" w14:paraId="2B1CDC00" w14:textId="77777777" w:rsidTr="008458BF">
        <w:tc>
          <w:tcPr>
            <w:tcW w:w="4158" w:type="dxa"/>
          </w:tcPr>
          <w:p w14:paraId="4DC666B3" w14:textId="172850CE" w:rsidR="004D179F" w:rsidRDefault="00D10727">
            <w:r w:rsidRPr="00D10727">
              <w:rPr>
                <w:b/>
                <w:bCs/>
                <w:i/>
                <w:iCs/>
              </w:rPr>
              <w:t>PYR1</w:t>
            </w:r>
            <w:r>
              <w:t xml:space="preserve"> </w:t>
            </w:r>
            <w:r w:rsidR="00E0778A">
              <w:t xml:space="preserve">N2 C14 C13 C12 C11 C10 </w:t>
            </w:r>
          </w:p>
        </w:tc>
        <w:tc>
          <w:tcPr>
            <w:tcW w:w="1602" w:type="dxa"/>
          </w:tcPr>
          <w:p w14:paraId="4F5ECAC0" w14:textId="77777777" w:rsidR="004D179F" w:rsidRDefault="00E0778A">
            <w:r>
              <w:t>0.002</w:t>
            </w:r>
          </w:p>
        </w:tc>
        <w:tc>
          <w:tcPr>
            <w:tcW w:w="2880" w:type="dxa"/>
          </w:tcPr>
          <w:p w14:paraId="02950CE8" w14:textId="77777777" w:rsidR="004D179F" w:rsidRDefault="00E0778A">
            <w:r>
              <w:t xml:space="preserve">0.004 (C11) </w:t>
            </w:r>
          </w:p>
        </w:tc>
      </w:tr>
      <w:tr w:rsidR="004D179F" w14:paraId="0CDDC51B" w14:textId="77777777" w:rsidTr="008458BF">
        <w:tc>
          <w:tcPr>
            <w:tcW w:w="4158" w:type="dxa"/>
          </w:tcPr>
          <w:p w14:paraId="0D30BCEE" w14:textId="14E0E479" w:rsidR="004D179F" w:rsidRPr="00D10727" w:rsidRDefault="00D10727">
            <w:pPr>
              <w:rPr>
                <w:lang w:val="fr-FR"/>
              </w:rPr>
            </w:pPr>
            <w:r w:rsidRPr="00D10727">
              <w:rPr>
                <w:b/>
                <w:bCs/>
                <w:i/>
                <w:iCs/>
                <w:lang w:val="fr-FR"/>
              </w:rPr>
              <w:t>QUIN2</w:t>
            </w:r>
            <w:r w:rsidRPr="00D10727">
              <w:rPr>
                <w:lang w:val="fr-FR"/>
              </w:rPr>
              <w:t xml:space="preserve"> </w:t>
            </w:r>
            <w:r w:rsidR="00E0778A" w:rsidRPr="00D10727">
              <w:rPr>
                <w:lang w:val="fr-FR"/>
              </w:rPr>
              <w:t xml:space="preserve">C15 C16 C17 C18 C19 C20 C21 C22 N3 C23 </w:t>
            </w:r>
          </w:p>
        </w:tc>
        <w:tc>
          <w:tcPr>
            <w:tcW w:w="1602" w:type="dxa"/>
          </w:tcPr>
          <w:p w14:paraId="21CCA12C" w14:textId="77777777" w:rsidR="004D179F" w:rsidRDefault="00E0778A">
            <w:r>
              <w:t>0.085</w:t>
            </w:r>
          </w:p>
        </w:tc>
        <w:tc>
          <w:tcPr>
            <w:tcW w:w="2880" w:type="dxa"/>
          </w:tcPr>
          <w:p w14:paraId="424FDCFE" w14:textId="77777777" w:rsidR="004D179F" w:rsidRDefault="00E0778A">
            <w:r>
              <w:t xml:space="preserve">0.142 (N3) </w:t>
            </w:r>
          </w:p>
        </w:tc>
      </w:tr>
      <w:tr w:rsidR="004D179F" w14:paraId="0C16CE9D" w14:textId="77777777" w:rsidTr="008458BF">
        <w:tc>
          <w:tcPr>
            <w:tcW w:w="4158" w:type="dxa"/>
          </w:tcPr>
          <w:p w14:paraId="32DF6591" w14:textId="42525C9C" w:rsidR="004D179F" w:rsidRPr="00D10727" w:rsidRDefault="00D10727">
            <w:pPr>
              <w:rPr>
                <w:lang w:val="fr-FR"/>
              </w:rPr>
            </w:pPr>
            <w:r w:rsidRPr="00D10727">
              <w:rPr>
                <w:b/>
                <w:bCs/>
                <w:i/>
                <w:iCs/>
                <w:lang w:val="fr-FR"/>
              </w:rPr>
              <w:t>QUIN3</w:t>
            </w:r>
            <w:r w:rsidRPr="00D10727">
              <w:rPr>
                <w:lang w:val="fr-FR"/>
              </w:rPr>
              <w:t xml:space="preserve"> </w:t>
            </w:r>
            <w:r w:rsidR="00E0778A" w:rsidRPr="00D10727">
              <w:rPr>
                <w:lang w:val="fr-FR"/>
              </w:rPr>
              <w:t xml:space="preserve">N4 C24 C25 C26 C27 C29 C30 C31 C32 C28 </w:t>
            </w:r>
          </w:p>
        </w:tc>
        <w:tc>
          <w:tcPr>
            <w:tcW w:w="1602" w:type="dxa"/>
          </w:tcPr>
          <w:p w14:paraId="3F482D77" w14:textId="77777777" w:rsidR="004D179F" w:rsidRDefault="00E0778A">
            <w:r>
              <w:t>0.092</w:t>
            </w:r>
          </w:p>
        </w:tc>
        <w:tc>
          <w:tcPr>
            <w:tcW w:w="2880" w:type="dxa"/>
          </w:tcPr>
          <w:p w14:paraId="4F04F423" w14:textId="77777777" w:rsidR="004D179F" w:rsidRDefault="00E0778A">
            <w:r>
              <w:t xml:space="preserve">0.162 (N4) </w:t>
            </w:r>
          </w:p>
        </w:tc>
      </w:tr>
      <w:tr w:rsidR="004D179F" w14:paraId="0AEC208F" w14:textId="77777777" w:rsidTr="008458BF">
        <w:tc>
          <w:tcPr>
            <w:tcW w:w="4158" w:type="dxa"/>
          </w:tcPr>
          <w:p w14:paraId="62012617" w14:textId="6F07574C" w:rsidR="004D179F" w:rsidRDefault="00D10727">
            <w:r w:rsidRPr="00D10727">
              <w:rPr>
                <w:b/>
                <w:bCs/>
                <w:i/>
                <w:iCs/>
              </w:rPr>
              <w:t>PYR2</w:t>
            </w:r>
            <w:r>
              <w:t xml:space="preserve"> </w:t>
            </w:r>
            <w:r w:rsidR="00E0778A">
              <w:t xml:space="preserve">N5 C33 C34 C35 C38 C39 </w:t>
            </w:r>
          </w:p>
        </w:tc>
        <w:tc>
          <w:tcPr>
            <w:tcW w:w="1602" w:type="dxa"/>
          </w:tcPr>
          <w:p w14:paraId="611F1E04" w14:textId="77777777" w:rsidR="004D179F" w:rsidRDefault="00E0778A">
            <w:r>
              <w:t>0.009</w:t>
            </w:r>
          </w:p>
        </w:tc>
        <w:tc>
          <w:tcPr>
            <w:tcW w:w="2880" w:type="dxa"/>
          </w:tcPr>
          <w:p w14:paraId="01CF5B3F" w14:textId="77777777" w:rsidR="004D179F" w:rsidRDefault="00E0778A">
            <w:r>
              <w:t xml:space="preserve">0.013 (C35) </w:t>
            </w:r>
          </w:p>
        </w:tc>
      </w:tr>
      <w:tr w:rsidR="004D179F" w14:paraId="16EA0A3A" w14:textId="77777777" w:rsidTr="008458BF">
        <w:tc>
          <w:tcPr>
            <w:tcW w:w="4158" w:type="dxa"/>
          </w:tcPr>
          <w:p w14:paraId="176421CE" w14:textId="31F37080" w:rsidR="004D179F" w:rsidRPr="00D10727" w:rsidRDefault="00D10727">
            <w:pPr>
              <w:rPr>
                <w:lang w:val="fr-FR"/>
              </w:rPr>
            </w:pPr>
            <w:r w:rsidRPr="00D10727">
              <w:rPr>
                <w:b/>
                <w:bCs/>
                <w:i/>
                <w:iCs/>
                <w:lang w:val="fr-FR"/>
              </w:rPr>
              <w:t>QUIN4</w:t>
            </w:r>
            <w:r w:rsidRPr="00D10727">
              <w:rPr>
                <w:lang w:val="fr-FR"/>
              </w:rPr>
              <w:t xml:space="preserve"> </w:t>
            </w:r>
            <w:r w:rsidR="00E0778A" w:rsidRPr="00D10727">
              <w:rPr>
                <w:lang w:val="fr-FR"/>
              </w:rPr>
              <w:t xml:space="preserve">N6 C48 C40 C41 C42 C43 C44 C45 C46 C47 </w:t>
            </w:r>
          </w:p>
          <w:p w14:paraId="59E6B4A6" w14:textId="77777777" w:rsidR="00D10727" w:rsidRPr="00D10727" w:rsidRDefault="00D10727">
            <w:pPr>
              <w:rPr>
                <w:lang w:val="fr-FR"/>
              </w:rPr>
            </w:pPr>
          </w:p>
          <w:p w14:paraId="1FA9C8EC" w14:textId="7C015354" w:rsidR="00D10727" w:rsidRPr="00D10727" w:rsidRDefault="00D10727">
            <w:pPr>
              <w:rPr>
                <w:lang w:val="fr-FR"/>
              </w:rPr>
            </w:pPr>
          </w:p>
        </w:tc>
        <w:tc>
          <w:tcPr>
            <w:tcW w:w="1602" w:type="dxa"/>
          </w:tcPr>
          <w:p w14:paraId="4F8DCE54" w14:textId="77777777" w:rsidR="004D179F" w:rsidRDefault="00E0778A">
            <w:r>
              <w:t>0.092</w:t>
            </w:r>
          </w:p>
        </w:tc>
        <w:tc>
          <w:tcPr>
            <w:tcW w:w="2880" w:type="dxa"/>
          </w:tcPr>
          <w:p w14:paraId="0E315DD9" w14:textId="77777777" w:rsidR="004D179F" w:rsidRDefault="00E0778A">
            <w:r>
              <w:t xml:space="preserve">0.157 (C40) </w:t>
            </w:r>
          </w:p>
        </w:tc>
      </w:tr>
    </w:tbl>
    <w:p w14:paraId="06F97F83" w14:textId="1136C485" w:rsidR="00D10727" w:rsidRDefault="00D10727" w:rsidP="00D10727">
      <w:r>
        <w:t>Interplanar angle (°)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5"/>
        <w:gridCol w:w="1265"/>
        <w:gridCol w:w="1265"/>
        <w:gridCol w:w="1265"/>
        <w:gridCol w:w="1265"/>
        <w:gridCol w:w="1266"/>
      </w:tblGrid>
      <w:tr w:rsidR="00D10727" w14:paraId="6CFFCCA9" w14:textId="77777777" w:rsidTr="00A11B3D">
        <w:tc>
          <w:tcPr>
            <w:tcW w:w="1265" w:type="dxa"/>
          </w:tcPr>
          <w:p w14:paraId="263485B1" w14:textId="77777777" w:rsidR="00D10727" w:rsidRDefault="00D10727" w:rsidP="00A11B3D"/>
        </w:tc>
        <w:tc>
          <w:tcPr>
            <w:tcW w:w="1265" w:type="dxa"/>
            <w:tcBorders>
              <w:bottom w:val="single" w:sz="4" w:space="0" w:color="auto"/>
            </w:tcBorders>
          </w:tcPr>
          <w:p w14:paraId="47F9A00E" w14:textId="77777777" w:rsidR="00D10727" w:rsidRDefault="00D10727" w:rsidP="00A11B3D">
            <w:r>
              <w:t>PYR1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4E7E213C" w14:textId="77777777" w:rsidR="00D10727" w:rsidRDefault="00D10727" w:rsidP="00A11B3D">
            <w:r>
              <w:t>QUIN2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57CDE711" w14:textId="77777777" w:rsidR="00D10727" w:rsidRDefault="00D10727" w:rsidP="00A11B3D">
            <w:r>
              <w:t>QUIN3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11266313" w14:textId="77777777" w:rsidR="00D10727" w:rsidRDefault="00D10727" w:rsidP="00A11B3D">
            <w:r>
              <w:t>PYR2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08B398F6" w14:textId="77777777" w:rsidR="00D10727" w:rsidRDefault="00D10727" w:rsidP="00A11B3D">
            <w:r>
              <w:t>QUIN4</w:t>
            </w:r>
          </w:p>
        </w:tc>
      </w:tr>
      <w:tr w:rsidR="00D10727" w14:paraId="7A6C051B" w14:textId="77777777" w:rsidTr="00A11B3D">
        <w:tc>
          <w:tcPr>
            <w:tcW w:w="1265" w:type="dxa"/>
          </w:tcPr>
          <w:p w14:paraId="2C5B718C" w14:textId="77777777" w:rsidR="00D10727" w:rsidRDefault="00D10727" w:rsidP="00A11B3D">
            <w:r>
              <w:t>QUIN1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14:paraId="4B1FCEF7" w14:textId="52928984" w:rsidR="00D10727" w:rsidRDefault="008458BF" w:rsidP="00A11B3D">
            <w:r>
              <w:t>40.1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14:paraId="1E53C208" w14:textId="0A93FA9C" w:rsidR="00D10727" w:rsidRDefault="00D10727" w:rsidP="00A11B3D">
            <w:r>
              <w:t>79.</w:t>
            </w:r>
            <w:r w:rsidR="008458BF">
              <w:t>4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14:paraId="0E4780C1" w14:textId="26C49627" w:rsidR="00D10727" w:rsidRDefault="008458BF" w:rsidP="00A11B3D">
            <w:r>
              <w:t>11.8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14:paraId="68232967" w14:textId="2FB863D0" w:rsidR="00D10727" w:rsidRDefault="00D10727" w:rsidP="00A11B3D">
            <w:r>
              <w:t>41.</w:t>
            </w:r>
            <w:r w:rsidR="008458BF">
              <w:t>5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27F84496" w14:textId="5C481864" w:rsidR="00D10727" w:rsidRDefault="008458BF" w:rsidP="00A11B3D">
            <w:r>
              <w:t>83.3</w:t>
            </w:r>
          </w:p>
        </w:tc>
      </w:tr>
      <w:tr w:rsidR="00D10727" w14:paraId="1DE9B87C" w14:textId="77777777" w:rsidTr="00A11B3D">
        <w:tc>
          <w:tcPr>
            <w:tcW w:w="1265" w:type="dxa"/>
          </w:tcPr>
          <w:p w14:paraId="1D0CDC1D" w14:textId="77777777" w:rsidR="00D10727" w:rsidRDefault="00D10727" w:rsidP="00A11B3D">
            <w:r>
              <w:t>PYR1</w:t>
            </w:r>
          </w:p>
        </w:tc>
        <w:tc>
          <w:tcPr>
            <w:tcW w:w="1265" w:type="dxa"/>
          </w:tcPr>
          <w:p w14:paraId="11650F64" w14:textId="77777777" w:rsidR="00D10727" w:rsidRDefault="00D10727" w:rsidP="00A11B3D"/>
        </w:tc>
        <w:tc>
          <w:tcPr>
            <w:tcW w:w="1265" w:type="dxa"/>
          </w:tcPr>
          <w:p w14:paraId="6D0C3469" w14:textId="3FCE6AD1" w:rsidR="00D10727" w:rsidRDefault="008458BF" w:rsidP="00A11B3D">
            <w:r>
              <w:t>39.5</w:t>
            </w:r>
          </w:p>
        </w:tc>
        <w:tc>
          <w:tcPr>
            <w:tcW w:w="1265" w:type="dxa"/>
          </w:tcPr>
          <w:p w14:paraId="08438C1F" w14:textId="2BD7B759" w:rsidR="00D10727" w:rsidRDefault="008458BF" w:rsidP="00A11B3D">
            <w:r>
              <w:t>41.6</w:t>
            </w:r>
          </w:p>
        </w:tc>
        <w:tc>
          <w:tcPr>
            <w:tcW w:w="1265" w:type="dxa"/>
          </w:tcPr>
          <w:p w14:paraId="22632B00" w14:textId="4CDA01F0" w:rsidR="00D10727" w:rsidRDefault="008458BF" w:rsidP="00A11B3D">
            <w:r>
              <w:t>17.1</w:t>
            </w:r>
          </w:p>
        </w:tc>
        <w:tc>
          <w:tcPr>
            <w:tcW w:w="1266" w:type="dxa"/>
          </w:tcPr>
          <w:p w14:paraId="51755925" w14:textId="6CC0DC89" w:rsidR="00D10727" w:rsidRDefault="008458BF" w:rsidP="00A11B3D">
            <w:r>
              <w:t>45.5</w:t>
            </w:r>
          </w:p>
        </w:tc>
      </w:tr>
      <w:tr w:rsidR="00D10727" w14:paraId="11207729" w14:textId="77777777" w:rsidTr="00A11B3D">
        <w:tc>
          <w:tcPr>
            <w:tcW w:w="1265" w:type="dxa"/>
          </w:tcPr>
          <w:p w14:paraId="2A5730EF" w14:textId="77777777" w:rsidR="00D10727" w:rsidRDefault="00D10727" w:rsidP="00A11B3D">
            <w:r>
              <w:t>QUIN2</w:t>
            </w:r>
          </w:p>
        </w:tc>
        <w:tc>
          <w:tcPr>
            <w:tcW w:w="1265" w:type="dxa"/>
          </w:tcPr>
          <w:p w14:paraId="6DFD0A07" w14:textId="77777777" w:rsidR="00D10727" w:rsidRDefault="00D10727" w:rsidP="00A11B3D"/>
        </w:tc>
        <w:tc>
          <w:tcPr>
            <w:tcW w:w="1265" w:type="dxa"/>
          </w:tcPr>
          <w:p w14:paraId="1F769A24" w14:textId="77777777" w:rsidR="00D10727" w:rsidRDefault="00D10727" w:rsidP="00A11B3D"/>
        </w:tc>
        <w:tc>
          <w:tcPr>
            <w:tcW w:w="1265" w:type="dxa"/>
          </w:tcPr>
          <w:p w14:paraId="24042AA0" w14:textId="529A1DB9" w:rsidR="00D10727" w:rsidRDefault="008458BF" w:rsidP="00A11B3D">
            <w:r>
              <w:t>80.6</w:t>
            </w:r>
          </w:p>
        </w:tc>
        <w:tc>
          <w:tcPr>
            <w:tcW w:w="1265" w:type="dxa"/>
          </w:tcPr>
          <w:p w14:paraId="4EE403E8" w14:textId="7EB80D21" w:rsidR="00D10727" w:rsidRDefault="008458BF" w:rsidP="00A11B3D">
            <w:r>
              <w:t>45.6</w:t>
            </w:r>
          </w:p>
        </w:tc>
        <w:tc>
          <w:tcPr>
            <w:tcW w:w="1266" w:type="dxa"/>
          </w:tcPr>
          <w:p w14:paraId="1C76B593" w14:textId="127F15AF" w:rsidR="00D10727" w:rsidRDefault="008458BF" w:rsidP="00A11B3D">
            <w:r>
              <w:t>20.9</w:t>
            </w:r>
          </w:p>
        </w:tc>
      </w:tr>
      <w:tr w:rsidR="00D10727" w14:paraId="4BC587E9" w14:textId="77777777" w:rsidTr="00A11B3D">
        <w:tc>
          <w:tcPr>
            <w:tcW w:w="1265" w:type="dxa"/>
          </w:tcPr>
          <w:p w14:paraId="2588208F" w14:textId="77777777" w:rsidR="00D10727" w:rsidRDefault="00D10727" w:rsidP="00A11B3D">
            <w:r>
              <w:t>QUIN3</w:t>
            </w:r>
          </w:p>
        </w:tc>
        <w:tc>
          <w:tcPr>
            <w:tcW w:w="1265" w:type="dxa"/>
          </w:tcPr>
          <w:p w14:paraId="7255DE6B" w14:textId="77777777" w:rsidR="00D10727" w:rsidRDefault="00D10727" w:rsidP="00A11B3D"/>
        </w:tc>
        <w:tc>
          <w:tcPr>
            <w:tcW w:w="1265" w:type="dxa"/>
          </w:tcPr>
          <w:p w14:paraId="6342B238" w14:textId="77777777" w:rsidR="00D10727" w:rsidRDefault="00D10727" w:rsidP="00A11B3D"/>
        </w:tc>
        <w:tc>
          <w:tcPr>
            <w:tcW w:w="1265" w:type="dxa"/>
          </w:tcPr>
          <w:p w14:paraId="10BBF838" w14:textId="77777777" w:rsidR="00D10727" w:rsidRDefault="00D10727" w:rsidP="00A11B3D"/>
        </w:tc>
        <w:tc>
          <w:tcPr>
            <w:tcW w:w="1265" w:type="dxa"/>
          </w:tcPr>
          <w:p w14:paraId="162E4913" w14:textId="0941A408" w:rsidR="00D10727" w:rsidRDefault="008458BF" w:rsidP="00A11B3D">
            <w:r>
              <w:t>37.6</w:t>
            </w:r>
          </w:p>
        </w:tc>
        <w:tc>
          <w:tcPr>
            <w:tcW w:w="1266" w:type="dxa"/>
          </w:tcPr>
          <w:p w14:paraId="08B61162" w14:textId="5DC58152" w:rsidR="00D10727" w:rsidRDefault="008458BF" w:rsidP="00A11B3D">
            <w:r>
              <w:t>80.1</w:t>
            </w:r>
          </w:p>
        </w:tc>
      </w:tr>
      <w:tr w:rsidR="00D10727" w14:paraId="2D7B5E36" w14:textId="77777777" w:rsidTr="00A11B3D">
        <w:tc>
          <w:tcPr>
            <w:tcW w:w="1265" w:type="dxa"/>
          </w:tcPr>
          <w:p w14:paraId="73FBCF08" w14:textId="77777777" w:rsidR="00D10727" w:rsidRDefault="00D10727" w:rsidP="00A11B3D">
            <w:r>
              <w:t>PYR2</w:t>
            </w:r>
          </w:p>
        </w:tc>
        <w:tc>
          <w:tcPr>
            <w:tcW w:w="1265" w:type="dxa"/>
          </w:tcPr>
          <w:p w14:paraId="1E425A7F" w14:textId="77777777" w:rsidR="00D10727" w:rsidRDefault="00D10727" w:rsidP="00A11B3D"/>
        </w:tc>
        <w:tc>
          <w:tcPr>
            <w:tcW w:w="1265" w:type="dxa"/>
          </w:tcPr>
          <w:p w14:paraId="729685E3" w14:textId="77777777" w:rsidR="00D10727" w:rsidRDefault="00D10727" w:rsidP="00A11B3D"/>
        </w:tc>
        <w:tc>
          <w:tcPr>
            <w:tcW w:w="1265" w:type="dxa"/>
          </w:tcPr>
          <w:p w14:paraId="139B47CF" w14:textId="77777777" w:rsidR="00D10727" w:rsidRDefault="00D10727" w:rsidP="00A11B3D"/>
        </w:tc>
        <w:tc>
          <w:tcPr>
            <w:tcW w:w="1265" w:type="dxa"/>
          </w:tcPr>
          <w:p w14:paraId="471E8ADE" w14:textId="77777777" w:rsidR="00D10727" w:rsidRDefault="00D10727" w:rsidP="00A11B3D"/>
        </w:tc>
        <w:tc>
          <w:tcPr>
            <w:tcW w:w="1266" w:type="dxa"/>
          </w:tcPr>
          <w:p w14:paraId="79C2491A" w14:textId="09284909" w:rsidR="00D10727" w:rsidRDefault="008458BF" w:rsidP="00A11B3D">
            <w:r>
              <w:t>42.6</w:t>
            </w:r>
          </w:p>
        </w:tc>
      </w:tr>
    </w:tbl>
    <w:p w14:paraId="7D1DCA53" w14:textId="7AE7D234" w:rsidR="00D10727" w:rsidRDefault="00D10727" w:rsidP="00D10727"/>
    <w:p w14:paraId="23CE2D7B" w14:textId="77777777" w:rsidR="00D10727" w:rsidRDefault="00D10727" w:rsidP="00D10727"/>
    <w:p w14:paraId="1AF8ECD4" w14:textId="6AABFCE4" w:rsidR="00D10727" w:rsidRDefault="00D10727">
      <w:r>
        <w:tab/>
      </w:r>
    </w:p>
    <w:sectPr w:rsidR="00D1072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D179F"/>
    <w:rsid w:val="008458BF"/>
    <w:rsid w:val="00AA1D8D"/>
    <w:rsid w:val="00B47730"/>
    <w:rsid w:val="00CB0664"/>
    <w:rsid w:val="00D10727"/>
    <w:rsid w:val="00E0778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5B4245"/>
  <w14:defaultImageDpi w14:val="300"/>
  <w15:docId w15:val="{0A49691B-51DA-4B37-AD05-00C9FE10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BDEC5F-686E-4FCB-8ABB-BA8C0DF6C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Least Square Planes</vt:lpstr>
    </vt:vector>
  </TitlesOfParts>
  <Manager/>
  <Company/>
  <LinksUpToDate>false</LinksUpToDate>
  <CharactersWithSpaces>607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celine Besnard</cp:lastModifiedBy>
  <cp:revision>3</cp:revision>
  <dcterms:created xsi:type="dcterms:W3CDTF">2020-05-11T16:41:00Z</dcterms:created>
  <dcterms:modified xsi:type="dcterms:W3CDTF">2020-05-11T16:41:00Z</dcterms:modified>
  <cp:category/>
</cp:coreProperties>
</file>