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cdc755f" w14:textId="3cdc755f">
      <w:pPr>
        <w:pStyle w:val="Title"/>
        <w15:collapsed w:val="false"/>
      </w:pPr>
      <w:r>
        <w:t>Title Page</w:t>
      </w:r>
    </w:p>
    <w:p>
      <w:pPr>
        <w:pStyle w:val="Subtitle"/>
      </w:pPr>
      <w:r>
        <w:t>Title: KBNLB410017188_png</w:t>
      </w:r>
    </w:p>
    <w:p>
      <w:pPr>
        <w:pStyle w:val="Subtitle"/>
      </w:pPr>
      <w:r>
        <w:t>Number of Pages in whole Document: 206</w:t>
      </w:r>
    </w:p>
    <w:p>
      <w:pPr>
        <w:pStyle w:val="Title"/>
      </w:pPr>
      <w:r>
        <w:t>Export Settings</w:t>
      </w:r>
    </w:p>
    <w:p>
      <w:pPr>
        <w:pStyle w:val="Subtitle"/>
      </w:pPr>
      <w:r>
        <w:t>All data is visible / Custom tags are not exported / Abbreviations are expanded (abbrev [expansion]) /  / Keep the line breaks as in the original document / Supplied tags are not marked specifically</w:t>
      </w:r>
    </w:p>
    <w:p>
      <w:pPr>
        <w:pStyle w:val="Title"/>
      </w:pPr>
      <w:r>
        <w:t>Editorial Declaration: </w:t>
      </w:r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r>
        <w:rPr/>
        <w:t xml:space="preserve">e</w:t>
      </w:r>
      <w:r>
        <w:rPr/>
        <w:t xml:space="preserve"/>
      </w:r>
    </w:p>
    <w:p>
      <w:r>
        <w:rPr/>
        <w:t xml:space="preserve">\</w:t>
      </w:r>
      <w:r>
        <w:rPr/>
        <w:t xml:space="preserve"/>
      </w:r>
    </w:p>
    <w:p>
      <w:r>
        <w:rPr/>
        <w:t xml:space="preserve">*</w:t>
      </w:r>
      <w:r>
        <w:rPr/>
        <w:t xml:space="preserve">,</w:t>
      </w:r>
      <w:r>
        <w:rPr/>
        <w:t xml:space="preserve">C</w:t>
      </w:r>
      <w:r>
        <w:rPr/>
        <w:t xml:space="preserve"> </w:t>
      </w:r>
      <w:r>
        <w:rPr/>
        <w:t xml:space="preserve">-</w:t>
      </w:r>
      <w:r>
        <w:rPr/>
        <w:t xml:space="preserve"/>
      </w:r>
    </w:p>
    <w:p>
      <w:r>
        <w:rPr/>
        <w:t xml:space="preserve">*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.</w:t>
      </w:r>
      <w:r>
        <w:rPr/>
        <w:t xml:space="preserve"/>
      </w:r>
    </w:p>
    <w:p>
      <w:r>
        <w:rPr/>
        <w:t xml:space="preserve">;</w:t>
      </w:r>
      <w:r>
        <w:rPr/>
        <w:t xml:space="preserve">.</w:t>
      </w:r>
      <w:r>
        <w:rPr/>
        <w:t xml:space="preserve"/>
      </w:r>
    </w:p>
    <w:p>
      <w:r>
        <w:rPr/>
        <w:t xml:space="preserve">—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~</w:t>
      </w:r>
      <w:r>
        <w:rPr/>
        <w:t xml:space="preserve">Æ</w:t>
      </w:r>
      <w:r>
        <w:rPr/>
        <w:t xml:space="preserve"> </w:t>
      </w:r>
      <w:r>
        <w:rPr/>
        <w:t xml:space="preserve">*</w:t>
      </w:r>
      <w:r>
        <w:rPr/>
        <w:t xml:space="preserve"/>
      </w:r>
    </w:p>
    <w:p>
      <w:r>
        <w:rPr/>
        <w:t xml:space="preserve">z</w:t>
      </w:r>
      <w:r>
        <w:rPr/>
        <w:t xml:space="preserve">ü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r</w:t>
      </w:r>
      <w:r>
        <w:rPr/>
        <w:t xml:space="preserve"/>
      </w:r>
    </w:p>
    <w:p>
      <w:r>
        <w:rPr/>
        <w:t xml:space="preserve">x</w:t>
      </w:r>
      <w:r>
        <w:rPr/>
        <w:t xml:space="preserve">*</w:t>
      </w:r>
      <w:r>
        <w:rPr/>
        <w:t xml:space="preserve">v</w:t>
      </w:r>
      <w:r>
        <w:rPr/>
        <w:t xml:space="preserve"> </w:t>
      </w:r>
      <w:r>
        <w:rPr/>
        <w:t xml:space="preserve">-</w:t>
      </w:r>
      <w:r>
        <w:rPr/>
        <w:t xml:space="preserve">»</w:t>
      </w:r>
      <w:r>
        <w:rPr/>
        <w:t xml:space="preserve"/>
      </w:r>
    </w:p>
    <w:p>
      <w:r>
        <w:rPr/>
        <w:t xml:space="preserve">*</w:t>
      </w:r>
      <w:r>
        <w:rPr/>
        <w:t xml:space="preserve"> </w:t>
      </w:r>
      <w:r>
        <w:rPr/>
        <w:t xml:space="preserve">‘</w:t>
      </w:r>
      <w:r>
        <w:rPr/>
        <w:t xml:space="preserve"> </w:t>
      </w:r>
      <w:r>
        <w:rPr/>
        <w:t xml:space="preserve">-</w:t>
      </w:r>
      <w:r>
        <w:rPr/>
        <w:t xml:space="preserve">&gt;</w:t>
      </w:r>
      <w:r>
        <w:rPr/>
        <w:t xml:space="preserve"/>
      </w:r>
    </w:p>
    <w:p>
      <w:r>
        <w:rPr/>
        <w:t xml:space="preserve">ï</w:t>
      </w:r>
      <w:r>
        <w:rPr/>
        <w:t xml:space="preserve">V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^</w:t>
      </w:r>
      <w:r>
        <w:rPr/>
        <w:t xml:space="preserve">v</w:t>
      </w:r>
      <w:r>
        <w:rPr/>
        <w:t xml:space="preserve">*</w:t>
      </w:r>
      <w:r>
        <w:rPr/>
        <w:t xml:space="preserve">'</w:t>
      </w:r>
      <w:r>
        <w:rPr/>
        <w:t xml:space="preserve"> </w:t>
      </w:r>
      <w:r>
        <w:rPr/>
        <w:t xml:space="preserve">&lt;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 </w:t>
      </w:r>
      <w:r>
        <w:rPr/>
        <w:t xml:space="preserve">J</w:t>
      </w:r>
      <w:r>
        <w:rPr/>
        <w:t xml:space="preserve">Ï</w:t>
      </w:r>
      <w:r>
        <w:rPr/>
        <w:t xml:space="preserve">4</w:t>
      </w:r>
      <w:r>
        <w:rPr/>
        <w:t xml:space="preserve"> </w:t>
      </w:r>
      <w:r>
        <w:rPr/>
        <w:t xml:space="preserve">3</w:t>
      </w:r>
      <w:r>
        <w:rPr/>
        <w:t xml:space="preserve">^</w:t>
      </w:r>
      <w:r>
        <w:rPr/>
        <w:t xml:space="preserve">*</w:t>
      </w:r>
      <w:r>
        <w:rPr/>
        <w:t xml:space="preserve"> </w:t>
      </w:r>
      <w:r>
        <w:rPr/>
        <w:t xml:space="preserve">-</w:t>
      </w:r>
      <w:r>
        <w:rPr/>
        <w:t xml:space="preserve"/>
      </w:r>
    </w:p>
    <w:p>
      <w:r>
        <w:rPr/>
        <w:t xml:space="preserve">'</w:t>
      </w:r>
      <w:r>
        <w:rPr/>
        <w:t xml:space="preserve"/>
      </w:r>
    </w:p>
    <w:p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«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>-</w:t>
      </w:r>
      <w:r>
        <w:rPr/>
        <w:t xml:space="preserve">f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'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—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\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*</w:t>
      </w:r>
      <w:r>
        <w:rPr/>
        <w:t xml:space="preserve">»</w:t>
      </w:r>
      <w:r>
        <w:rPr/>
        <w:t xml:space="preserve"/>
      </w:r>
    </w:p>
    <w:p>
      <w:r>
        <w:rPr/>
        <w:t xml:space="preserve">■</w:t>
      </w:r>
      <w:r>
        <w:rPr/>
        <w:t xml:space="preserve"/>
      </w:r>
    </w:p>
    <w:p>
      <w:r>
        <w:rPr/>
        <w:t xml:space="preserve">•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 </w:t>
      </w:r>
      <w:r>
        <w:rPr/>
        <w:t xml:space="preserve">"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*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y</w:t>
      </w:r>
      <w:r>
        <w:rPr/>
        <w:t xml:space="preserve"/>
      </w:r>
    </w:p>
    <w:p>
      <w:r>
        <w:rPr/>
        <w:t xml:space="preserve">?</w:t>
      </w:r>
      <w:r>
        <w:rPr/>
        <w:t xml:space="preserve"> </w:t>
      </w:r>
      <w:r>
        <w:rPr/>
        <w:t xml:space="preserve">-</w:t>
      </w:r>
      <w:r>
        <w:rPr/>
        <w:t xml:space="preserve">■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«</w:t>
      </w:r>
      <w:r>
        <w:rPr/>
        <w:t xml:space="preserve"> </w:t>
      </w:r>
      <w:r>
        <w:rPr/>
        <w:t xml:space="preserve">-</w:t>
      </w:r>
      <w:r>
        <w:rPr/>
        <w:t xml:space="preserve">V</w:t>
      </w:r>
      <w:r>
        <w:rPr/>
        <w:t xml:space="preserve">-</w:t>
      </w:r>
      <w:r>
        <w:rPr/>
        <w:t xml:space="preserve">*</w:t>
      </w:r>
      <w:r>
        <w:rPr/>
        <w:t xml:space="preserve"/>
      </w:r>
    </w:p>
    <w:p>
      <w:r>
        <w:rPr/>
        <w:t xml:space="preserve">A</w:t>
      </w:r>
      <w:r>
        <w:rPr/>
        <w:t xml:space="preserve"/>
      </w:r>
    </w:p>
    <w:p>
      <w:r>
        <w:rPr/>
        <w:t xml:space="preserve">-</w:t>
      </w:r>
      <w:r>
        <w:rPr/>
        <w:t xml:space="preserve">•</w:t>
      </w:r>
      <w:r>
        <w:rPr/>
        <w:t xml:space="preserve"> </w:t>
      </w:r>
      <w:r>
        <w:rPr/>
        <w:t xml:space="preserve">-</w:t>
      </w:r>
      <w:r>
        <w:rPr/>
        <w:t xml:space="preserve">&gt;</w:t>
      </w:r>
      <w:r>
        <w:rPr/>
        <w:t xml:space="preserve">-</w:t>
      </w:r>
      <w:r>
        <w:rPr/>
        <w:t xml:space="preserve">.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•</w:t>
      </w:r>
      <w:r>
        <w:rPr/>
        <w:t xml:space="preserve"/>
      </w:r>
      <w:br/>
      <w:r>
        <w:rPr/>
        <w:t xml:space="preserve">^</w:t>
      </w:r>
      <w:r>
        <w:rPr/>
        <w:t xml:space="preserve"> </w:t>
      </w:r>
      <w:r>
        <w:rPr/>
        <w:t xml:space="preserve">c</w:t>
      </w:r>
      <w:r>
        <w:rPr/>
        <w:t xml:space="preserve"> </w:t>
      </w:r>
      <w:r>
        <w:rPr/>
        <w:t xml:space="preserve">*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■</w:t>
      </w:r>
      <w:r>
        <w:rPr/>
        <w:t xml:space="preserve"> </w:t>
      </w:r>
      <w:r>
        <w:rPr/>
        <w:t xml:space="preserve">’</w:t>
      </w:r>
      <w:r>
        <w:rPr/>
        <w:t xml:space="preserve">*</w:t>
      </w:r>
      <w:r>
        <w:rPr/>
        <w:t xml:space="preserve">'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/>
      </w:r>
    </w:p>
    <w:p>
      <w:r>
        <w:rPr/>
        <w:t xml:space="preserve">&gt;</w:t>
      </w:r>
      <w:r>
        <w:rPr/>
        <w:t xml:space="preserve"> </w:t>
      </w:r>
      <w:r>
        <w:rPr/>
        <w:t xml:space="preserve">-</w:t>
      </w:r>
      <w:r>
        <w:rPr/>
        <w:t xml:space="preserve">,</w:t>
      </w:r>
      <w:r>
        <w:rPr/>
        <w:t xml:space="preserve"/>
      </w:r>
    </w:p>
    <w:p>
      <w:r>
        <w:rPr/>
        <w:t xml:space="preserve">✓</w:t>
      </w:r>
      <w:r>
        <w:rPr/>
        <w:t xml:space="preserve"/>
      </w:r>
    </w:p>
    <w:p>
      <w:r>
        <w:rPr/>
        <w:t xml:space="preserve">.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-</w:t>
      </w:r>
      <w:r>
        <w:rPr/>
        <w:t xml:space="preserve">,</w:t>
      </w:r>
      <w:r>
        <w:rPr/>
        <w:t xml:space="preserve"/>
      </w:r>
    </w:p>
    <w:p>
      <w:r>
        <w:rPr/>
        <w:t xml:space="preserve">-</w:t>
      </w:r>
      <w:r>
        <w:rPr/>
        <w:t xml:space="preserve">'</w:t>
      </w:r>
      <w:r>
        <w:rPr/>
        <w:t xml:space="preserve"> </w:t>
      </w:r>
      <w:r>
        <w:rPr/>
        <w:t xml:space="preserve">.</w:t>
      </w:r>
      <w:r>
        <w:rPr/>
        <w:t xml:space="preserve">.</w:t>
      </w:r>
      <w:r>
        <w:rPr/>
        <w:t xml:space="preserve"/>
      </w:r>
    </w:p>
    <w:p>
      <w:r>
        <w:rPr/>
        <w:t xml:space="preserve">^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^</w:t>
      </w:r>
      <w:r>
        <w:rPr/>
        <w:t xml:space="preserve">.</w:t>
      </w:r>
      <w:r>
        <w:rPr/>
        <w:t xml:space="preserve">'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.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„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&gt;</w:t>
      </w:r>
      <w:r>
        <w:rPr/>
        <w:t xml:space="preserve"> </w:t>
      </w:r>
      <w:r>
        <w:rPr/>
        <w:t xml:space="preserve">■</w:t>
      </w:r>
      <w:r>
        <w:rPr/>
        <w:t xml:space="preserve"> </w:t>
      </w:r>
      <w:r>
        <w:rPr/>
        <w:t xml:space="preserve">V</w:t>
      </w:r>
      <w:r>
        <w:rPr/>
        <w:t xml:space="preserve">7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■</w:t>
      </w:r>
      <w:r>
        <w:rPr/>
        <w:t xml:space="preserve"/>
      </w:r>
    </w:p>
    <w:p>
      <w:r>
        <w:rPr/>
        <w:t xml:space="preserve">.</w:t>
      </w:r>
      <w:r>
        <w:rPr/>
        <w:t xml:space="preserve"> </w:t>
      </w:r>
      <w:r>
        <w:rPr/>
        <w:t xml:space="preserve">-</w:t>
      </w:r>
      <w:r>
        <w:rPr/>
        <w:t xml:space="preserve">.</w:t>
      </w:r>
      <w:r>
        <w:rPr/>
        <w:t xml:space="preserve"> </w:t>
      </w:r>
      <w:r>
        <w:rPr/>
        <w:t xml:space="preserve">•</w:t>
      </w:r>
      <w:r>
        <w:rPr/>
        <w:t xml:space="preserve"> </w:t>
      </w:r>
      <w:r>
        <w:rPr/>
        <w:t xml:space="preserve">•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æ</w:t>
      </w:r>
      <w:r>
        <w:rPr/>
        <w:t xml:space="preserve">H</w:t>
      </w:r>
      <w:r>
        <w:rPr/>
        <w:t xml:space="preserve"/>
      </w:r>
    </w:p>
    <w:p>
      <w:r>
        <w:rPr/>
        <w:t xml:space="preserve">U</w:t>
      </w:r>
      <w:r>
        <w:rPr/>
        <w:t xml:space="preserve">-</w:t>
      </w:r>
      <w:r>
        <w:rPr/>
        <w:t xml:space="preserve">1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•</w:t>
      </w:r>
      <w:r>
        <w:rPr/>
        <w:t xml:space="preserve"> </w:t>
      </w:r>
      <w:r>
        <w:rPr/>
        <w:t xml:space="preserve">&gt;</w:t>
      </w:r>
      <w:r>
        <w:rPr/>
        <w:t xml:space="preserve">-</w:t>
      </w:r>
      <w:r>
        <w:rPr/>
        <w:t xml:space="preserve">î</w:t>
      </w:r>
      <w:r>
        <w:rPr/>
        <w:t xml:space="preserve">-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> </w:t>
      </w:r>
      <w:r>
        <w:rPr/>
        <w:t xml:space="preserve">•</w:t>
      </w:r>
      <w:r>
        <w:rPr/>
        <w:t xml:space="preserve"/>
      </w:r>
    </w:p>
    <w:p>
      <w:r>
        <w:rPr/>
        <w:t xml:space="preserve">V</w:t>
      </w:r>
      <w:r>
        <w:rPr/>
        <w:t xml:space="preserve">'</w:t>
      </w:r>
      <w:r>
        <w:rPr/>
        <w:t xml:space="preserve"> </w:t>
      </w:r>
      <w:r>
        <w:rPr/>
        <w:t xml:space="preserve">*</w:t>
      </w:r>
      <w:r>
        <w:rPr/>
        <w:t xml:space="preserve">—</w:t>
      </w:r>
      <w:r>
        <w:rPr/>
        <w:t xml:space="preserve"> </w:t>
      </w:r>
      <w:r>
        <w:rPr/>
        <w:t xml:space="preserve">&gt;</w:t>
      </w:r>
      <w:r>
        <w:rPr/>
        <w:t xml:space="preserve">.</w:t>
      </w:r>
      <w:r>
        <w:rPr/>
        <w:t xml:space="preserve"> </w:t>
      </w:r>
      <w:r>
        <w:rPr/>
        <w:t xml:space="preserve">-</w:t>
      </w:r>
      <w:r>
        <w:rPr/>
        <w:t xml:space="preserve">,</w:t>
      </w:r>
      <w:r>
        <w:rPr/>
        <w:t xml:space="preserve"> </w:t>
      </w:r>
      <w:r>
        <w:rPr/>
        <w:t xml:space="preserve">"</w:t>
      </w:r>
      <w:r>
        <w:rPr/>
        <w:t xml:space="preserve">%</w:t>
      </w:r>
      <w:r>
        <w:rPr/>
        <w:t xml:space="preserve"> </w:t>
      </w:r>
      <w:r>
        <w:rPr/>
        <w:t xml:space="preserve">%</w:t>
      </w:r>
      <w:r>
        <w:rPr/>
        <w:t xml:space="preserve"> </w:t>
      </w:r>
      <w:r>
        <w:rPr/>
        <w:t xml:space="preserve">-</w:t>
      </w:r>
      <w:r>
        <w:rPr/>
        <w:t xml:space="preserve"/>
      </w:r>
    </w:p>
    <w:p>
      <w:r>
        <w:rPr/>
        <w:t xml:space="preserve">•</w:t>
      </w:r>
      <w:r>
        <w:rPr/>
        <w:t xml:space="preserve"> </w:t>
      </w:r>
      <w:r>
        <w:rPr/>
        <w:t xml:space="preserve">*</w:t>
      </w:r>
      <w:r>
        <w:rPr/>
        <w:t xml:space="preserve">.</w:t>
      </w:r>
      <w:r>
        <w:rPr/>
        <w:t xml:space="preserve">.</w:t>
      </w:r>
      <w:r>
        <w:rPr/>
        <w:t xml:space="preserve"> </w:t>
      </w:r>
      <w:r>
        <w:rPr/>
        <w:t xml:space="preserve">'</w:t>
      </w:r>
      <w:r>
        <w:rPr/>
        <w:t xml:space="preserve">:</w:t>
      </w:r>
      <w:r>
        <w:rPr/>
        <w:t xml:space="preserve">r</w:t>
      </w:r>
      <w:r>
        <w:rPr/>
        <w:t xml:space="preserve">‘</w:t>
      </w:r>
      <w:r>
        <w:rPr/>
        <w:t xml:space="preserve">'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»</w:t>
      </w:r>
      <w:r>
        <w:rPr/>
        <w:t xml:space="preserve">-</w:t>
      </w:r>
      <w:r>
        <w:rPr/>
        <w:t xml:space="preserve">.</w:t>
      </w:r>
      <w:r>
        <w:rPr/>
        <w:t xml:space="preserve">^</w:t>
      </w:r>
      <w:r>
        <w:rPr/>
        <w:t xml:space="preserve"> </w:t>
      </w:r>
      <w:r>
        <w:rPr/>
        <w:t xml:space="preserve">"</w:t>
      </w:r>
      <w:r>
        <w:rPr/>
        <w:t xml:space="preserve"/>
      </w:r>
    </w:p>
    <w:p>
      <w:r>
        <w:rPr/>
        <w:t xml:space="preserve">•</w:t>
      </w:r>
      <w:r>
        <w:rPr/>
        <w:t xml:space="preserve"> </w:t>
      </w:r>
      <w:r>
        <w:rPr/>
        <w:t xml:space="preserve">&gt;</w:t>
      </w:r>
      <w:r>
        <w:rPr/>
        <w:t xml:space="preserve"> </w:t>
      </w:r>
      <w:r>
        <w:rPr/>
        <w:t xml:space="preserve">&lt;</w:t>
      </w:r>
      <w:r>
        <w:rPr/>
        <w:t xml:space="preserve">\</w:t>
      </w:r>
      <w:r>
        <w:rPr/>
        <w:t xml:space="preserve"> </w:t>
      </w:r>
      <w:r>
        <w:rPr/>
        <w:t xml:space="preserve">+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•</w:t>
      </w:r>
      <w:r>
        <w:rPr/>
        <w:t xml:space="preserve"> </w:t>
      </w:r>
      <w:r>
        <w:rPr/>
        <w:t xml:space="preserve">-</w:t>
      </w:r>
      <w:r>
        <w:rPr/>
        <w:t xml:space="preserve">,</w:t>
      </w:r>
      <w:r>
        <w:rPr/>
        <w:t xml:space="preserve"> </w:t>
      </w:r>
      <w:r>
        <w:rPr/>
        <w:t xml:space="preserve">—</w:t>
      </w:r>
      <w:r>
        <w:rPr/>
        <w:t xml:space="preserve"/>
      </w:r>
    </w:p>
    <w:p>
      <w:r>
        <w:rPr/>
        <w:t xml:space="preserve">-</w:t>
      </w:r>
      <w:r>
        <w:rPr/>
        <w:t xml:space="preserve"> </w:t>
      </w:r>
      <w:r>
        <w:rPr/>
        <w:t xml:space="preserve">.</w:t>
      </w:r>
      <w:r>
        <w:rPr/>
        <w:t xml:space="preserve"/>
      </w:r>
    </w:p>
    <w:p>
      <w:br w:type="page"/>
    </w:p>
    <w:p>
      <w:br w:type="page"/>
    </w:p>
    <w:p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/>
      </w:r>
    </w:p>
    <w:p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br w:type="page"/>
    </w:p>
    <w:p>
      <w:br w:type="page"/>
    </w:p>
    <w:p>
      <w:r>
        <w:rPr/>
        <w:t xml:space="preserve">I</w:t>
      </w:r>
      <w:r>
        <w:rPr/>
        <w:t xml:space="preserve"/>
      </w:r>
    </w:p>
    <w:p>
      <w:r>
        <w:rPr/>
        <w:t xml:space="preserve">k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i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w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  <w:br/>
      <w:r>
        <w:rPr/>
        <w:t xml:space="preserve">S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: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5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d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	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</w:p>
    <w:p>
      <w:br w:type="page"/>
    </w:p>
    <w:p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/>
      </w:r>
    </w:p>
    <w:p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5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p</w:t>
      </w:r>
      <w:r>
        <w:rPr/>
        <w:t xml:space="preserve">u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'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'</w:t>
      </w:r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/>
      </w:r>
    </w:p>
    <w:p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5</w:t>
      </w:r>
      <w:r>
        <w:rPr/>
        <w:t xml:space="preserve"/>
      </w:r>
    </w:p>
    <w:p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6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6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(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5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(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2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s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	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: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: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3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w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3</w:t>
      </w:r>
      <w:r>
        <w:rPr/>
        <w:t xml:space="preserve">s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7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F</w:t>
      </w:r>
      <w:r>
        <w:rPr/>
        <w:t xml:space="preserve">i</w:t>
      </w:r>
      <w:r>
        <w:rPr/>
        <w:t xml:space="preserve">j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4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'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v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y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v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4</w:t>
      </w:r>
      <w:r>
        <w:rPr/>
        <w:t xml:space="preserve">3</w:t>
      </w:r>
      <w:r>
        <w:rPr/>
        <w:t xml:space="preserve"/>
      </w:r>
    </w:p>
    <w:p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?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	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z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4</w:t>
      </w:r>
      <w:r>
        <w:rPr/>
        <w:t xml:space="preserve">7</w:t>
      </w:r>
      <w:r>
        <w:rPr/>
        <w:t xml:space="preserve"/>
      </w:r>
    </w:p>
    <w:p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æ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4</w:t>
      </w:r>
      <w:r>
        <w:rPr/>
        <w:t xml:space="preserve">9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/>
      </w:r>
    </w:p>
    <w:p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6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5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y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a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m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7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u</w:t>
      </w:r>
      <w:r>
        <w:rPr/>
        <w:t xml:space="preserve"> 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l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t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-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:</w:t>
      </w:r>
      <w:r>
        <w:rPr/>
        <w:t xml:space="preserve">)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(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:</w:t>
      </w:r>
      <w:r>
        <w:rPr/>
        <w:t xml:space="preserve">)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6</w:t>
      </w:r>
      <w:r>
        <w:rPr/>
        <w:t xml:space="preserve">3</w:t>
      </w:r>
      <w:r>
        <w:rPr/>
        <w:t xml:space="preserve"/>
      </w:r>
    </w:p>
    <w:p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6</w:t>
      </w:r>
      <w:r>
        <w:rPr/>
        <w:t xml:space="preserve">5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B</w:t>
      </w:r>
      <w:r>
        <w:rPr/>
        <w:t xml:space="preserve">S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6</w:t>
      </w:r>
      <w:r>
        <w:rPr/>
        <w:t xml:space="preserve">7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r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p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(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(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7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/>
      </w:r>
    </w:p>
    <w:p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n</w:t>
      </w:r>
      <w:r>
        <w:rPr/>
        <w:t xml:space="preserve">i</w:t>
      </w:r>
      <w:r>
        <w:rPr/>
        <w:t xml:space="preserve">.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5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)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F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c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 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.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x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A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4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T</w:t>
      </w:r>
      <w:r>
        <w:rPr/>
        <w:t xml:space="preserve">T</w:t>
      </w:r>
      <w:r>
        <w:rPr/>
        <w:t xml:space="preserve"/>
      </w:r>
    </w:p>
    <w:p>
      <w:r>
        <w:rPr/>
        <w:t xml:space="preserve">1</w:t>
      </w:r>
      <w:r>
        <w:rPr/>
        <w:t xml:space="preserve">V</w:t>
      </w:r>
      <w:r>
        <w:rPr/>
        <w:t xml:space="preserve">I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tbl>
      <w:tblPr>
        <w:tblStyle w:val="TableGrid"/>
        <w:tblW w:w="0" w:type="auto"/>
        <w:tblLook w:val="04A0"/>
      </w:tblPr>
      <w:tblGrid>
        <w:gridCol w:w="4513"/>
        <w:gridCol w:w="4513"/>
      </w:tblGrid>
      <w:tr>
        <w:tc>
          <w:tcPr>
            <w:tcW w:w="2333" w:type="dxa"/>
          </w:tcPr>
          <w:p/>
        </w:tc>
        <w:tc>
          <w:tcPr>
            <w:tcW w:w="5503" w:type="dxa"/>
          </w:tcPr>
          <w:p>
            <w:r>
              <w:rPr/>
              <w:t xml:space="preserve">4</w:t>
            </w:r>
            <w:r>
              <w:rPr/>
              <w:t xml:space="preserve"/>
            </w:r>
            <w:br/>
            <w:r>
              <w:rPr/>
              <w:t xml:space="preserve">2</w:t>
            </w:r>
            <w:r>
              <w:rPr/>
              <w:t xml:space="preserve">.</w:t>
            </w:r>
            <w:r>
              <w:rPr/>
              <w:t xml:space="preserve"/>
            </w:r>
          </w:p>
        </w:tc>
      </w:tr>
      <w:tr>
        <w:tc>
          <w:tcPr>
            <w:tcW w:w="2333" w:type="dxa"/>
          </w:tcPr>
          <w:p/>
        </w:tc>
        <w:tc>
          <w:tcPr>
            <w:tcW w:w="1399" w:type="dxa"/>
          </w:tcPr>
          <w:p>
            <w:r>
              <w:rPr/>
              <w:t xml:space="preserve">2</w:t>
            </w:r>
            <w:r>
              <w:rPr/>
              <w:t xml:space="preserve">.</w:t>
            </w:r>
            <w:r>
              <w:rPr/>
              <w:t xml:space="preserve"/>
            </w:r>
          </w:p>
        </w:tc>
      </w:tr>
      <w:tr>
        <w:tc>
          <w:tcPr>
            <w:tcW w:w="112" w:type="dxa"/>
          </w:tcPr>
          <w:p>
            <w:r>
              <w:rPr/>
              <w:t xml:space="preserve">.</w:t>
            </w:r>
            <w:r>
              <w:rPr/>
              <w:t xml:space="preserve"/>
            </w:r>
          </w:p>
        </w:tc>
        <w:tc>
          <w:tcPr>
            <w:tcW w:w="6516" w:type="dxa"/>
          </w:tcPr>
          <w:p/>
        </w:tc>
      </w:tr>
      <w:tr>
        <w:tc>
          <w:tcPr>
            <w:tcW w:w="2333" w:type="dxa"/>
          </w:tcPr>
          <w:p/>
        </w:tc>
        <w:tc>
          <w:tcPr>
            <w:tcW w:w="3379" w:type="dxa"/>
          </w:tcPr>
          <w:p/>
        </w:tc>
      </w:tr>
      <w:tr>
        <w:tc>
          <w:tcPr>
            <w:tcW w:w="675" w:type="dxa"/>
          </w:tcPr>
          <w:p>
            <w:r>
              <w:rPr/>
              <w:t xml:space="preserve">.</w:t>
            </w:r>
            <w:r>
              <w:rPr/>
              <w:t xml:space="preserve"/>
            </w:r>
          </w:p>
        </w:tc>
        <w:tc>
          <w:tcPr>
            <w:tcW w:w="3861" w:type="dxa"/>
          </w:tcPr>
          <w:p>
            <w:r>
              <w:rPr/>
              <w:t xml:space="preserve">A</w:t>
            </w:r>
            <w:r>
              <w:rPr/>
              <w:t xml:space="preserve">A</w:t>
            </w:r>
            <w:r>
              <w:rPr/>
              <w:t xml:space="preserve"/>
            </w:r>
          </w:p>
        </w:tc>
      </w:tr>
    </w:tbl>
    <w:p/>
    <w:p>
      <w:r>
        <w:rPr/>
        <w:t xml:space="preserve">6</w:t>
      </w:r>
      <w:r>
        <w:rPr/>
        <w:t xml:space="preserve"/>
      </w:r>
    </w:p>
    <w:p>
      <w:r>
        <w:rPr/>
        <w:t xml:space="preserve">A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a</w:t>
      </w:r>
      <w:r>
        <w:rPr/>
        <w:t xml:space="preserve"/>
      </w:r>
    </w:p>
    <w:p>
      <w:r>
        <w:rPr/>
        <w:t xml:space="preserve">1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1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/>
      </w:r>
    </w:p>
    <w:p>
      <w:r>
        <w:rPr/>
        <w:t xml:space="preserve">2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A</w:t>
      </w:r>
      <w:r>
        <w:rPr/>
        <w:t xml:space="preserve">O</w:t>
      </w:r>
      <w:r>
        <w:rPr/>
        <w:t xml:space="preserve">E</w:t>
      </w:r>
      <w:r>
        <w:rPr/>
        <w:t xml:space="preserve">A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/>
      </w:r>
    </w:p>
    <w:p>
      <w:r>
        <w:rPr/>
        <w:t xml:space="preserve">A</w:t>
      </w:r>
      <w:r>
        <w:rPr/>
        <w:t xml:space="preserve">w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V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A</w:t>
      </w:r>
      <w:r>
        <w:rPr/>
        <w:t xml:space="preserve">3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)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)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5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V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</w:p>
    <w:p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-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i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m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(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)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x</w:t>
      </w:r>
      <w:r>
        <w:rPr/>
        <w:t xml:space="preserve"/>
      </w:r>
    </w:p>
    <w:p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</w:p>
    <w:p>
      <w:r>
        <w:rPr/>
        <w:t xml:space="preserve">U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>s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</w:p>
    <w:p>
      <w:r>
        <w:rPr/>
        <w:t xml:space="preserve">s</w:t>
      </w:r>
      <w:r>
        <w:rPr/>
        <w:t xml:space="preserve">i</w:t>
      </w:r>
      <w:r>
        <w:rPr/>
        <w:t xml:space="preserve">2</w:t>
      </w:r>
      <w:r>
        <w:rPr/>
        <w:t xml:space="preserve"/>
      </w:r>
    </w:p>
    <w:p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-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1</w:t>
      </w:r>
      <w:r>
        <w:rPr/>
        <w:t xml:space="preserve">0</w:t>
      </w:r>
      <w:r>
        <w:rPr/>
        <w:t xml:space="preserve"/>
      </w:r>
    </w:p>
    <w:p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w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z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i</w:t>
      </w:r>
      <w:r>
        <w:rPr/>
        <w:t xml:space="preserve">	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p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/>
      </w:r>
    </w:p>
    <w:p>
      <w:r>
        <w:rPr/>
        <w:t xml:space="preserve">I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 </w:t>
      </w:r>
      <w:r>
        <w:rPr/>
        <w:t xml:space="preserve">M</w:t>
      </w:r>
      <w:r>
        <w:rPr/>
        <w:t xml:space="preserve">M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,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/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4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/>
      </w:r>
    </w:p>
    <w:p>
      <w:r>
        <w:rPr/>
        <w:t xml:space="preserve">s</w:t>
      </w:r>
      <w:r>
        <w:rPr/>
        <w:t xml:space="preserve">V</w:t>
      </w:r>
      <w:r>
        <w:rPr/>
        <w:t xml:space="preserve"/>
      </w:r>
    </w:p>
    <w:p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</w:p>
    <w:p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b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P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f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f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B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2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9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(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I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-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5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br w:type="page"/>
    </w:p>
    <w:p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d</w:t>
      </w:r>
      <w:r>
        <w:rPr/>
        <w:t xml:space="preserve"/>
      </w:r>
    </w:p>
    <w:p>
      <w:r>
        <w:rPr/>
        <w:t xml:space="preserve">o</w:t>
      </w:r>
      <w:r>
        <w:rPr/>
        <w:t xml:space="preserve">l</w:t>
      </w:r>
      <w:r>
        <w:rPr/>
        <w:t xml:space="preserve"/>
      </w:r>
    </w:p>
    <w:p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t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X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6</w:t>
      </w:r>
      <w:r>
        <w:rPr/>
        <w:t xml:space="preserve">-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s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a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4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-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5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x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x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/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7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p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c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/</w:t>
      </w:r>
      <w:r>
        <w:rPr/>
        <w:t xml:space="preserve"/>
      </w:r>
    </w:p>
    <w:p>
      <w:r>
        <w:rPr/>
        <w:t xml:space="preserve">9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j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A</w:t>
      </w:r>
      <w:r>
        <w:rPr/>
        <w:t xml:space="preserve">A</w:t>
      </w:r>
      <w:r>
        <w:rPr/>
        <w:t xml:space="preserve">5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6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Z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l</w:t>
      </w:r>
      <w:r>
        <w:rPr/>
        <w:t xml:space="preserve">l</w:t>
      </w:r>
      <w:r>
        <w:rPr/>
        <w:t xml:space="preserve">l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X</w:t>
      </w:r>
      <w:r>
        <w:rPr/>
        <w:t xml:space="preserve"/>
      </w:r>
    </w:p>
    <w:p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g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t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a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 </w:t>
      </w:r>
      <w:r>
        <w:rPr/>
        <w:t xml:space="preserve">	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</w:p>
    <w:p>
      <w:r>
        <w:rPr/>
        <w:t xml:space="preserve">5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/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r</w:t>
      </w:r>
      <w:r>
        <w:rPr/>
        <w:t xml:space="preserve"/>
      </w:r>
    </w:p>
    <w:p>
      <w:r>
        <w:rPr/>
        <w:t xml:space="preserve">B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(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)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6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.</w:t>
      </w:r>
      <w:r>
        <w:rPr/>
        <w:t xml:space="preserve">t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8</w:t>
      </w:r>
      <w:r>
        <w:rPr/>
        <w:t xml:space="preserve">T</w:t>
      </w:r>
      <w:r>
        <w:rPr/>
        <w:t xml:space="preserve">A</w:t>
      </w:r>
      <w:r>
        <w:rPr/>
        <w:t xml:space="preserve">A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/>
      </w:r>
    </w:p>
    <w:p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p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</w:p>
    <w:p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h</w:t>
      </w:r>
      <w:r>
        <w:rPr/>
        <w:t xml:space="preserve">'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/>
      </w:r>
    </w:p>
    <w:p>
      <w:r>
        <w:rPr/>
        <w:t xml:space="preserve">4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</w:p>
    <w:p>
      <w:br w:type="page"/>
    </w:p>
    <w:p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/>
      </w:r>
    </w:p>
    <w:p>
      <w:r>
        <w:rPr/>
        <w:t xml:space="preserve">b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/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</w:p>
    <w:p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d</w:t>
      </w:r>
      <w:r>
        <w:rPr/>
        <w:t xml:space="preserve">o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: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-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/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6</w:t>
      </w:r>
      <w:r>
        <w:rPr/>
        <w:t xml:space="preserve">5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9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(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)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2</w:t>
      </w:r>
      <w:r>
        <w:rPr/>
        <w:t xml:space="preserve">B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g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n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h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6</w:t>
      </w:r>
      <w:r>
        <w:rPr/>
        <w:t xml:space="preserve">5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9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/>
      </w:r>
    </w:p>
    <w:p>
      <w:r>
        <w:rPr/>
        <w:t xml:space="preserve">B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c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j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</w:p>
    <w:p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m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r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j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-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Z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h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9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</w:p>
    <w:p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</w:p>
    <w:p>
      <w:r>
        <w:rPr/>
        <w:t xml:space="preserve">i</w:t>
      </w:r>
      <w:r>
        <w:rPr/>
        <w:t xml:space="preserve">j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Z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X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9</w:t>
      </w:r>
      <w:r>
        <w:rPr/>
        <w:t xml:space="preserve">5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'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3</w:t>
      </w:r>
      <w:r>
        <w:rPr/>
        <w:t xml:space="preserve">7</w:t>
      </w:r>
      <w:r>
        <w:rPr/>
        <w:t xml:space="preserve"/>
      </w:r>
    </w:p>
    <w:p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3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</w:p>
    <w:p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/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</w:p>
    <w:p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o</w:t>
      </w:r>
      <w:r>
        <w:rPr/>
        <w:t xml:space="preserve">s</w:t>
      </w:r>
      <w:r>
        <w:rPr/>
        <w:t xml:space="preserve">)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h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6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7</w:t>
      </w:r>
      <w:r>
        <w:rPr/>
        <w:t xml:space="preserve"/>
      </w:r>
    </w:p>
    <w:p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8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'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</w:p>
    <w:p>
      <w:r>
        <w:rPr/>
        <w:t xml:space="preserve">f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</w:p>
    <w:p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o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/>
      </w:r>
    </w:p>
    <w:p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o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'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 </w:t>
      </w:r>
      <w:r>
        <w:rPr/>
        <w:t xml:space="preserve">1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</w:p>
    <w:p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m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	</w:t>
      </w:r>
      <w:r>
        <w:rPr/>
        <w:t xml:space="preserve">1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/</w:t>
      </w:r>
      <w:r>
        <w:rPr/>
        <w:t xml:space="preserve"> 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w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W</w:t>
      </w:r>
      <w:r>
        <w:rPr/>
        <w:t xml:space="preserve">t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/>
      </w:r>
    </w:p>
    <w:p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b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-</w:t>
      </w:r>
      <w:r>
        <w:rPr/>
        <w:t xml:space="preserve"/>
      </w:r>
    </w:p>
    <w:p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</w:p>
    <w:p>
      <w:br w:type="page"/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'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o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4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/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h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1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h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6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6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i</w:t>
      </w:r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7</w:t>
      </w:r>
      <w:r>
        <w:rPr/>
        <w:t xml:space="preserve">3</w:t>
      </w:r>
      <w:r>
        <w:rPr/>
        <w:t xml:space="preserve">5</w:t>
      </w:r>
      <w:r>
        <w:rPr/>
        <w:t xml:space="preserve">y</w:t>
      </w:r>
      <w:r>
        <w:rPr/>
        <w:t xml:space="preserve"> </w:t>
      </w:r>
      <w:r>
        <w:rPr/>
        <w:t xml:space="preserve">0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/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/>
      </w:r>
    </w:p>
    <w:p>
      <w:r>
        <w:rPr/>
        <w:t xml:space="preserve">1</w:t>
      </w:r>
      <w:r>
        <w:rPr/>
        <w:t xml:space="preserve">9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: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: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: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/>
      </w:r>
    </w:p>
    <w:p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/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:</w:t>
      </w:r>
      <w:r>
        <w:rPr/>
        <w:t xml:space="preserve">9</w:t>
      </w:r>
      <w:r>
        <w:rPr/>
        <w:t xml:space="preserve">l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/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</w:p>
    <w:p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</w:p>
    <w:p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/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/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1</w:t>
      </w:r>
      <w:r>
        <w:rPr/>
        <w:t xml:space="preserve"/>
      </w:r>
    </w:p>
    <w:p>
      <w:r>
        <w:rPr/>
        <w:t xml:space="preserve">6</w:t>
      </w:r>
      <w:r>
        <w:rPr/>
        <w:t xml:space="preserve">.</w:t>
      </w:r>
      <w:r>
        <w:rPr/>
        <w:t xml:space="preserve"/>
      </w:r>
    </w:p>
    <w:p>
      <w:r>
        <w:rPr/>
        <w:t xml:space="preserve">2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>n</w:t>
      </w:r>
      <w:r>
        <w:rPr/>
        <w:t xml:space="preserve"/>
      </w:r>
    </w:p>
    <w:p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1</w:t>
      </w:r>
      <w:r>
        <w:rPr/>
        <w:t xml:space="preserve">5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-</w:t>
      </w:r>
      <w:r>
        <w:rPr/>
        <w:t xml:space="preserve"/>
      </w:r>
    </w:p>
    <w:p>
      <w:r>
        <w:rPr/>
        <w:t xml:space="preserve">V</w:t>
      </w:r>
      <w:r>
        <w:rPr/>
        <w:t xml:space="preserve"/>
      </w:r>
    </w:p>
    <w:p>
      <w:br w:type="page"/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4</w:t>
      </w:r>
      <w:r>
        <w:rPr/>
        <w:t xml:space="preserve"/>
      </w:r>
    </w:p>
    <w:p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/>
      </w:r>
    </w:p>
    <w:p>
      <w:r>
        <w:rPr/>
        <w:t xml:space="preserve">X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/>
      </w:r>
    </w:p>
    <w:p>
      <w:r>
        <w:rPr/>
        <w:t xml:space="preserve">1</w:t>
      </w:r>
      <w:r>
        <w:rPr/>
        <w:t xml:space="preserve"/>
      </w:r>
    </w:p>
    <w:p>
      <w:r>
        <w:rPr/>
        <w:t xml:space="preserve">-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i</w:t>
      </w:r>
      <w:r>
        <w:rPr/>
        <w:t xml:space="preserve"/>
      </w:r>
    </w:p>
    <w:p>
      <w:r>
        <w:rPr/>
        <w:t xml:space="preserve">X</w:t>
      </w:r>
      <w:r>
        <w:rPr/>
        <w:t xml:space="preserve"/>
      </w:r>
    </w:p>
    <w:p>
      <w:r>
        <w:rPr/>
        <w:t xml:space="preserve">4</w:t>
      </w:r>
      <w:r>
        <w:rPr/>
        <w:t xml:space="preserve">.</w:t>
      </w:r>
      <w:r>
        <w:rPr/>
        <w:t xml:space="preserve"/>
      </w:r>
    </w:p>
    <w:p>
      <w:r>
        <w:rPr/>
        <w:t xml:space="preserve">P</w:t>
      </w:r>
      <w:r>
        <w:rPr/>
        <w:t xml:space="preserve"/>
      </w:r>
    </w:p>
    <w:p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/>
      </w:r>
    </w:p>
    <w:p>
      <w:r>
        <w:rPr/>
        <w:t xml:space="preserve">A</w:t>
      </w:r>
      <w:r>
        <w:rPr/>
        <w:t xml:space="preserve"/>
      </w:r>
    </w:p>
    <w:p>
      <w:r>
        <w:rPr/>
        <w:t xml:space="preserve">E</w:t>
      </w:r>
      <w:r>
        <w:rPr/>
        <w:t xml:space="preserve"/>
      </w:r>
    </w:p>
    <w:p>
      <w:r>
        <w:rPr/>
        <w:t xml:space="preserve">R</w:t>
      </w:r>
      <w:r>
        <w:rPr/>
        <w:t xml:space="preserve">A</w:t>
      </w:r>
      <w:r>
        <w:rPr/>
        <w:t xml:space="preserve">A</w:t>
      </w:r>
      <w:r>
        <w:rPr/>
        <w:t xml:space="preserve">A</w:t>
      </w:r>
      <w:r>
        <w:rPr/>
        <w:t xml:space="preserve">P</w:t>
      </w:r>
      <w:r>
        <w:rPr/>
        <w:t xml:space="preserve">L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/>
      </w:r>
    </w:p>
    <w:p>
      <w:r>
        <w:rPr/>
        <w:t xml:space="preserve">I</w:t>
      </w:r>
      <w:r>
        <w:rPr/>
        <w:t xml:space="preserve">t</w:t>
      </w:r>
      <w:r>
        <w:rPr/>
        <w:t xml:space="preserve">c</w:t>
      </w:r>
      <w:r>
        <w:rPr/>
        <w:t xml:space="preserve"/>
      </w:r>
    </w:p>
    <w:p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d</w:t>
      </w:r>
      <w:r>
        <w:rPr/>
        <w:t xml:space="preserve"/>
      </w:r>
    </w:p>
    <w:p>
      <w:r>
        <w:rPr/>
        <w:t xml:space="preserve">.</w:t>
      </w:r>
      <w:r>
        <w:rPr/>
        <w:t xml:space="preserve"/>
      </w:r>
    </w:p>
    <w:p>
      <w:br w:type="page"/>
    </w:p>
    <w:p>
      <w:br w:type="page"/>
    </w:p>
    <w:p>
      <w:br w:type="page"/>
    </w:p>
    <w:p>
      <w:r>
        <w:rPr/>
        <w:t xml:space="preserve">A</w:t>
      </w:r>
      <w:r>
        <w:rPr/>
        <w:t xml:space="preserve">3</w:t>
      </w:r>
      <w:r>
        <w:rPr/>
        <w:t xml:space="preserve"/>
      </w:r>
    </w:p>
    <w:p>
      <w:br w:type="page"/>
    </w:p>
    <w:p>
      <w:r>
        <w:fldChar w:fldCharType="begin"/>
        <w:instrText xml:space="preserve"> INDEX \e "</w:instrText>
        <w:tab/>
        <w:instrText xml:space="preserve">" \c "1" \z "1031"</w:instrText>
        <w:fldChar w:fldCharType="separate"/>
      </w:r>
      <w:r/>
      <w:r>
        <w:fldChar w:fldCharType="end"/>
      </w:r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