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B0BF12" w14:textId="61DD6D1E" w:rsidR="00310401" w:rsidRPr="00D7434B" w:rsidRDefault="00C168C3" w:rsidP="00063C64">
      <w:pPr>
        <w:pStyle w:val="Untertitel"/>
        <w:jc w:val="center"/>
        <w:rPr>
          <w:lang w:val="en-US"/>
        </w:rPr>
      </w:pPr>
      <w:sdt>
        <w:sdtPr>
          <w:rPr>
            <w:b/>
            <w:sz w:val="32"/>
            <w:lang w:val="en-US"/>
          </w:rPr>
          <w:id w:val="-1006819150"/>
          <w:placeholder>
            <w:docPart w:val="B3BBD44788D4434AAA58488F032885EC"/>
          </w:placeholder>
          <w:text/>
        </w:sdtPr>
        <w:sdtEndPr/>
        <w:sdtContent>
          <w:r w:rsidR="00D7434B" w:rsidRPr="00D7434B">
            <w:rPr>
              <w:b/>
              <w:sz w:val="32"/>
              <w:lang w:val="en-US"/>
            </w:rPr>
            <w:t>Assessment Form: Vision V</w:t>
          </w:r>
          <w:r w:rsidR="003A799A" w:rsidRPr="00D7434B">
            <w:rPr>
              <w:b/>
              <w:sz w:val="32"/>
              <w:lang w:val="en-US"/>
            </w:rPr>
            <w:t>ideo</w:t>
          </w:r>
        </w:sdtContent>
      </w:sdt>
    </w:p>
    <w:p w14:paraId="26D46777" w14:textId="22C8BF64" w:rsidR="00561B94" w:rsidRPr="00D7434B" w:rsidRDefault="00561B94" w:rsidP="001C486F">
      <w:pPr>
        <w:rPr>
          <w:sz w:val="20"/>
          <w:szCs w:val="20"/>
          <w:lang w:val="en-US"/>
        </w:rPr>
      </w:pPr>
    </w:p>
    <w:p w14:paraId="24532C03" w14:textId="3E76F368" w:rsidR="005B0C52" w:rsidRPr="00D7434B" w:rsidRDefault="00D7434B" w:rsidP="00311D70">
      <w:pPr>
        <w:jc w:val="both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Thank you, for</w:t>
      </w:r>
      <w:r w:rsidR="009340E9">
        <w:rPr>
          <w:sz w:val="20"/>
          <w:szCs w:val="20"/>
          <w:lang w:val="en-US"/>
        </w:rPr>
        <w:t xml:space="preserve"> your participation in our study</w:t>
      </w:r>
      <w:r w:rsidR="005B0C52" w:rsidRPr="00D7434B">
        <w:rPr>
          <w:sz w:val="20"/>
          <w:szCs w:val="20"/>
          <w:lang w:val="en-US"/>
        </w:rPr>
        <w:t>.</w:t>
      </w:r>
    </w:p>
    <w:p w14:paraId="7F148E18" w14:textId="727EACC9" w:rsidR="00A40A51" w:rsidRPr="00D7434B" w:rsidRDefault="00A40A51" w:rsidP="00561B94">
      <w:pPr>
        <w:rPr>
          <w:sz w:val="20"/>
          <w:szCs w:val="20"/>
          <w:lang w:val="en-US"/>
        </w:rPr>
      </w:pPr>
    </w:p>
    <w:p w14:paraId="2DBDDEFF" w14:textId="518A904C" w:rsidR="00CB792F" w:rsidRPr="00D7434B" w:rsidRDefault="00D7434B" w:rsidP="00561B94">
      <w:pPr>
        <w:rPr>
          <w:b/>
          <w:szCs w:val="20"/>
          <w:lang w:val="en-US"/>
        </w:rPr>
      </w:pPr>
      <w:r>
        <w:rPr>
          <w:b/>
          <w:szCs w:val="20"/>
          <w:lang w:val="en-US"/>
        </w:rPr>
        <w:t>Demographics</w:t>
      </w:r>
    </w:p>
    <w:p w14:paraId="4877E001" w14:textId="7CD91A5D" w:rsidR="00CB792F" w:rsidRDefault="00CB792F" w:rsidP="00561B94">
      <w:pPr>
        <w:rPr>
          <w:sz w:val="20"/>
          <w:szCs w:val="20"/>
          <w:lang w:val="en-US"/>
        </w:rPr>
      </w:pPr>
    </w:p>
    <w:p w14:paraId="76EC9779" w14:textId="7FE50FE9" w:rsidR="00B77E6D" w:rsidRDefault="00B77E6D" w:rsidP="00561B94">
      <w:pPr>
        <w:rPr>
          <w:sz w:val="20"/>
          <w:szCs w:val="20"/>
          <w:lang w:val="en-US"/>
        </w:rPr>
      </w:pPr>
      <w:r w:rsidRPr="00B77E6D">
        <w:rPr>
          <w:sz w:val="20"/>
          <w:szCs w:val="20"/>
          <w:lang w:val="en-US"/>
        </w:rPr>
        <w:t>In which academic semester are you?</w:t>
      </w:r>
    </w:p>
    <w:p w14:paraId="11A04F3D" w14:textId="7A5A814C" w:rsidR="00B77E6D" w:rsidRDefault="00B77E6D" w:rsidP="00561B94">
      <w:pPr>
        <w:rPr>
          <w:sz w:val="20"/>
          <w:szCs w:val="20"/>
          <w:lang w:val="en-US"/>
        </w:rPr>
      </w:pPr>
    </w:p>
    <w:p w14:paraId="7D1F2EE7" w14:textId="3DDD6159" w:rsidR="00B77E6D" w:rsidRDefault="00B77E6D" w:rsidP="00561B94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Semester: ________</w:t>
      </w:r>
    </w:p>
    <w:p w14:paraId="544BC893" w14:textId="77777777" w:rsidR="00B77E6D" w:rsidRPr="00D7434B" w:rsidRDefault="00B77E6D" w:rsidP="00561B94">
      <w:pPr>
        <w:rPr>
          <w:sz w:val="20"/>
          <w:szCs w:val="20"/>
          <w:lang w:val="en-US"/>
        </w:rPr>
      </w:pPr>
    </w:p>
    <w:p w14:paraId="2FBB50C8" w14:textId="00FCDBD9" w:rsidR="00CB792F" w:rsidRPr="00D7434B" w:rsidRDefault="00D7434B" w:rsidP="00CB792F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How many years of experience do you have as a developer?</w:t>
      </w:r>
    </w:p>
    <w:p w14:paraId="61BE5F67" w14:textId="77777777" w:rsidR="002E439B" w:rsidRPr="00D7434B" w:rsidRDefault="002E439B" w:rsidP="00CB792F">
      <w:pPr>
        <w:rPr>
          <w:sz w:val="20"/>
          <w:szCs w:val="20"/>
          <w:lang w:val="en-US"/>
        </w:rPr>
      </w:pPr>
    </w:p>
    <w:p w14:paraId="52846565" w14:textId="5A2CD0DE" w:rsidR="00912AA2" w:rsidRPr="00D7434B" w:rsidRDefault="00D7434B" w:rsidP="00025D7E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Years of Experience</w:t>
      </w:r>
      <w:r w:rsidR="00CB792F" w:rsidRPr="00D7434B">
        <w:rPr>
          <w:sz w:val="20"/>
          <w:szCs w:val="20"/>
          <w:lang w:val="en-US"/>
        </w:rPr>
        <w:t>: ________</w:t>
      </w:r>
    </w:p>
    <w:p w14:paraId="6F18B8E1" w14:textId="77777777" w:rsidR="005128BF" w:rsidRPr="00D7434B" w:rsidRDefault="005128BF" w:rsidP="00561B94">
      <w:pPr>
        <w:rPr>
          <w:b/>
          <w:sz w:val="20"/>
          <w:szCs w:val="20"/>
          <w:lang w:val="en-US"/>
        </w:rPr>
      </w:pPr>
    </w:p>
    <w:p w14:paraId="253E7D7D" w14:textId="0C51996F" w:rsidR="0026533E" w:rsidRPr="00D7434B" w:rsidRDefault="00D7434B" w:rsidP="0026533E">
      <w:pPr>
        <w:rPr>
          <w:b/>
          <w:szCs w:val="20"/>
          <w:lang w:val="en-US"/>
        </w:rPr>
      </w:pPr>
      <w:r>
        <w:rPr>
          <w:b/>
          <w:szCs w:val="20"/>
          <w:lang w:val="en-US"/>
        </w:rPr>
        <w:t>Sc</w:t>
      </w:r>
      <w:r w:rsidR="0026533E" w:rsidRPr="00D7434B">
        <w:rPr>
          <w:b/>
          <w:szCs w:val="20"/>
          <w:lang w:val="en-US"/>
        </w:rPr>
        <w:t xml:space="preserve">enario </w:t>
      </w:r>
    </w:p>
    <w:p w14:paraId="1FA4C8F0" w14:textId="74CB2E4C" w:rsidR="0069471C" w:rsidRDefault="00D7434B" w:rsidP="0069471C">
      <w:pPr>
        <w:spacing w:after="200" w:line="276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 xml:space="preserve">You are a developer who joins an ongoing project. You will receive a vision </w:t>
      </w:r>
      <w:proofErr w:type="gramStart"/>
      <w:r>
        <w:rPr>
          <w:sz w:val="20"/>
          <w:szCs w:val="20"/>
          <w:lang w:val="en-US"/>
        </w:rPr>
        <w:t>video which</w:t>
      </w:r>
      <w:proofErr w:type="gramEnd"/>
      <w:r>
        <w:rPr>
          <w:sz w:val="20"/>
          <w:szCs w:val="20"/>
          <w:lang w:val="en-US"/>
        </w:rPr>
        <w:t xml:space="preserve"> illustrates the vision of the system under development. This video conveys the vision of the project you </w:t>
      </w:r>
      <w:r w:rsidR="0069471C">
        <w:rPr>
          <w:sz w:val="20"/>
          <w:szCs w:val="20"/>
          <w:lang w:val="en-US"/>
        </w:rPr>
        <w:t xml:space="preserve">will be </w:t>
      </w:r>
      <w:r>
        <w:rPr>
          <w:sz w:val="20"/>
          <w:szCs w:val="20"/>
          <w:lang w:val="en-US"/>
        </w:rPr>
        <w:t xml:space="preserve">working on in order to share </w:t>
      </w:r>
      <w:r w:rsidR="00AF4AD0">
        <w:rPr>
          <w:sz w:val="20"/>
          <w:szCs w:val="20"/>
          <w:lang w:val="en-US"/>
        </w:rPr>
        <w:t xml:space="preserve">this vision </w:t>
      </w:r>
      <w:r>
        <w:rPr>
          <w:sz w:val="20"/>
          <w:szCs w:val="20"/>
          <w:lang w:val="en-US"/>
        </w:rPr>
        <w:t>with you.</w:t>
      </w:r>
    </w:p>
    <w:p w14:paraId="1382398F" w14:textId="588E0B29" w:rsidR="009D34C2" w:rsidRPr="00D7434B" w:rsidRDefault="0069471C" w:rsidP="00667DE0">
      <w:pPr>
        <w:spacing w:after="200" w:line="276" w:lineRule="auto"/>
        <w:rPr>
          <w:b/>
          <w:szCs w:val="20"/>
          <w:lang w:val="en-US"/>
        </w:rPr>
      </w:pPr>
      <w:r>
        <w:rPr>
          <w:sz w:val="20"/>
          <w:szCs w:val="20"/>
          <w:lang w:val="en-US"/>
        </w:rPr>
        <w:t>Please, assess the following statements from this perspective for every presented vision video.</w:t>
      </w:r>
    </w:p>
    <w:p w14:paraId="3826A8E4" w14:textId="68FD056D" w:rsidR="00A33C8C" w:rsidRPr="009B1DBB" w:rsidRDefault="00A33C8C" w:rsidP="009B1DBB">
      <w:pPr>
        <w:spacing w:after="200" w:line="276" w:lineRule="auto"/>
        <w:rPr>
          <w:b/>
          <w:szCs w:val="20"/>
          <w:lang w:val="en-US"/>
        </w:rPr>
      </w:pPr>
    </w:p>
    <w:tbl>
      <w:tblPr>
        <w:tblStyle w:val="Tabellenraster"/>
        <w:tblW w:w="9152" w:type="dxa"/>
        <w:tblLook w:val="04A0" w:firstRow="1" w:lastRow="0" w:firstColumn="1" w:lastColumn="0" w:noHBand="0" w:noVBand="1"/>
      </w:tblPr>
      <w:tblGrid>
        <w:gridCol w:w="3322"/>
        <w:gridCol w:w="1222"/>
        <w:gridCol w:w="1223"/>
        <w:gridCol w:w="975"/>
        <w:gridCol w:w="1134"/>
        <w:gridCol w:w="1276"/>
      </w:tblGrid>
      <w:tr w:rsidR="00254BA3" w:rsidRPr="00D7434B" w14:paraId="6A20D70E" w14:textId="77777777" w:rsidTr="004B00AA">
        <w:tc>
          <w:tcPr>
            <w:tcW w:w="9152" w:type="dxa"/>
            <w:gridSpan w:val="6"/>
            <w:vAlign w:val="center"/>
          </w:tcPr>
          <w:p w14:paraId="7BEA6490" w14:textId="388CA0DF" w:rsidR="00254BA3" w:rsidRDefault="00254BA3" w:rsidP="001E6D36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lastRenderedPageBreak/>
              <w:t>Overall video quality</w:t>
            </w:r>
          </w:p>
        </w:tc>
      </w:tr>
      <w:tr w:rsidR="00254BA3" w:rsidRPr="00D7434B" w14:paraId="2B8755E3" w14:textId="77777777" w:rsidTr="004B00AA">
        <w:tc>
          <w:tcPr>
            <w:tcW w:w="9152" w:type="dxa"/>
            <w:gridSpan w:val="6"/>
            <w:tcBorders>
              <w:bottom w:val="single" w:sz="4" w:space="0" w:color="auto"/>
            </w:tcBorders>
            <w:vAlign w:val="center"/>
          </w:tcPr>
          <w:p w14:paraId="364260C6" w14:textId="1FB2A533" w:rsidR="00254BA3" w:rsidRDefault="00274CF2" w:rsidP="00274CF2">
            <w:pPr>
              <w:rPr>
                <w:b/>
                <w:sz w:val="20"/>
                <w:lang w:val="en-US"/>
              </w:rPr>
            </w:pPr>
            <w:r>
              <w:rPr>
                <w:sz w:val="20"/>
                <w:lang w:val="en-US"/>
              </w:rPr>
              <w:t>I perceive the overall video quality of t</w:t>
            </w:r>
            <w:r w:rsidR="00254BA3">
              <w:rPr>
                <w:sz w:val="20"/>
                <w:lang w:val="en-US"/>
              </w:rPr>
              <w:t xml:space="preserve">he presented video </w:t>
            </w:r>
            <w:r>
              <w:rPr>
                <w:sz w:val="20"/>
                <w:lang w:val="en-US"/>
              </w:rPr>
              <w:t>as</w:t>
            </w:r>
            <w:r w:rsidR="00254BA3">
              <w:rPr>
                <w:sz w:val="20"/>
                <w:lang w:val="en-US"/>
              </w:rPr>
              <w:t xml:space="preserve">:    </w:t>
            </w:r>
            <w:r>
              <w:rPr>
                <w:sz w:val="20"/>
                <w:lang w:val="en-US"/>
              </w:rPr>
              <w:t xml:space="preserve"> </w:t>
            </w:r>
            <w:r w:rsidR="00254BA3" w:rsidRPr="00D7434B">
              <w:rPr>
                <w:sz w:val="20"/>
                <w:lang w:val="en-US"/>
              </w:rPr>
              <w:t xml:space="preserve">□ </w:t>
            </w:r>
            <w:r w:rsidR="00254BA3">
              <w:rPr>
                <w:b/>
                <w:sz w:val="20"/>
                <w:lang w:val="en-US"/>
              </w:rPr>
              <w:t>good</w:t>
            </w:r>
            <w:r>
              <w:rPr>
                <w:b/>
                <w:sz w:val="20"/>
                <w:lang w:val="en-US"/>
              </w:rPr>
              <w:t xml:space="preserve">     </w:t>
            </w:r>
            <w:r w:rsidR="00254BA3" w:rsidRPr="00D7434B">
              <w:rPr>
                <w:sz w:val="20"/>
                <w:lang w:val="en-US"/>
              </w:rPr>
              <w:t xml:space="preserve">□ </w:t>
            </w:r>
            <w:r w:rsidR="00254BA3">
              <w:rPr>
                <w:b/>
                <w:sz w:val="20"/>
                <w:lang w:val="en-US"/>
              </w:rPr>
              <w:t>bad</w:t>
            </w:r>
          </w:p>
        </w:tc>
      </w:tr>
      <w:tr w:rsidR="00BB2DDC" w:rsidRPr="00D7434B" w14:paraId="5FE9DDE8" w14:textId="77777777" w:rsidTr="004B00AA">
        <w:tc>
          <w:tcPr>
            <w:tcW w:w="915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BCEDE14" w14:textId="77777777" w:rsidR="00BB2DDC" w:rsidRDefault="00BB2DDC" w:rsidP="00BB2DDC">
            <w:pPr>
              <w:rPr>
                <w:sz w:val="20"/>
                <w:lang w:val="en-US"/>
              </w:rPr>
            </w:pPr>
          </w:p>
          <w:p w14:paraId="49C9DB2B" w14:textId="4B0E52EF" w:rsidR="00BB2DDC" w:rsidRDefault="00DF68B1" w:rsidP="009340E9">
            <w:pPr>
              <w:rPr>
                <w:b/>
                <w:sz w:val="20"/>
                <w:lang w:val="en-US"/>
              </w:rPr>
            </w:pPr>
            <w:r>
              <w:rPr>
                <w:sz w:val="20"/>
                <w:lang w:val="en-US"/>
              </w:rPr>
              <w:t>Please, complete each of</w:t>
            </w:r>
            <w:r w:rsidR="00BB2DDC">
              <w:rPr>
                <w:sz w:val="20"/>
                <w:lang w:val="en-US"/>
              </w:rPr>
              <w:t xml:space="preserve"> the following statements </w:t>
            </w:r>
            <w:r>
              <w:rPr>
                <w:sz w:val="20"/>
                <w:lang w:val="en-US"/>
              </w:rPr>
              <w:t xml:space="preserve">by selecting one of the </w:t>
            </w:r>
            <w:r w:rsidR="009340E9">
              <w:rPr>
                <w:sz w:val="20"/>
                <w:lang w:val="en-US"/>
              </w:rPr>
              <w:t>items</w:t>
            </w:r>
            <w:r>
              <w:rPr>
                <w:sz w:val="20"/>
                <w:lang w:val="en-US"/>
              </w:rPr>
              <w:t xml:space="preserve"> of the respective 5-point scale, taking into account the previously described scenario.</w:t>
            </w:r>
          </w:p>
        </w:tc>
      </w:tr>
      <w:tr w:rsidR="00206087" w:rsidRPr="00D7434B" w14:paraId="2F245D86" w14:textId="77777777" w:rsidTr="004B00AA">
        <w:tc>
          <w:tcPr>
            <w:tcW w:w="3322" w:type="dxa"/>
            <w:tcBorders>
              <w:top w:val="single" w:sz="4" w:space="0" w:color="auto"/>
            </w:tcBorders>
            <w:vAlign w:val="center"/>
          </w:tcPr>
          <w:p w14:paraId="464CDD4B" w14:textId="7C8C32FF" w:rsidR="00EC5FEF" w:rsidRPr="00BF4295" w:rsidRDefault="00DF68B1" w:rsidP="00BF4295">
            <w:pPr>
              <w:rPr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Image quality</w:t>
            </w:r>
            <w:r w:rsidR="00BF4295">
              <w:rPr>
                <w:b/>
                <w:sz w:val="20"/>
                <w:lang w:val="en-US"/>
              </w:rPr>
              <w:t xml:space="preserve">: </w:t>
            </w:r>
            <w:r w:rsidR="00BF4295">
              <w:rPr>
                <w:sz w:val="20"/>
                <w:lang w:val="en-US"/>
              </w:rPr>
              <w:t>considers the visual quality of the image of a video.</w:t>
            </w:r>
          </w:p>
        </w:tc>
        <w:tc>
          <w:tcPr>
            <w:tcW w:w="1222" w:type="dxa"/>
            <w:tcBorders>
              <w:top w:val="single" w:sz="4" w:space="0" w:color="auto"/>
            </w:tcBorders>
            <w:vAlign w:val="center"/>
          </w:tcPr>
          <w:p w14:paraId="0DD2518D" w14:textId="58FCF789" w:rsidR="00EC5FEF" w:rsidRPr="00D7434B" w:rsidRDefault="00C451D7" w:rsidP="00206087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very good</w:t>
            </w:r>
            <w:r w:rsidR="001E6D36" w:rsidRPr="00D7434B">
              <w:rPr>
                <w:b/>
                <w:sz w:val="20"/>
                <w:lang w:val="en-US"/>
              </w:rPr>
              <w:t xml:space="preserve"> </w:t>
            </w:r>
            <w:r w:rsidR="00EC5FEF" w:rsidRPr="00D7434B">
              <w:rPr>
                <w:b/>
                <w:sz w:val="20"/>
                <w:lang w:val="en-US"/>
              </w:rPr>
              <w:t>(2)</w:t>
            </w:r>
          </w:p>
        </w:tc>
        <w:tc>
          <w:tcPr>
            <w:tcW w:w="1223" w:type="dxa"/>
            <w:tcBorders>
              <w:top w:val="single" w:sz="4" w:space="0" w:color="auto"/>
            </w:tcBorders>
            <w:vAlign w:val="center"/>
          </w:tcPr>
          <w:p w14:paraId="78B4E8DB" w14:textId="10032A14" w:rsidR="00206087" w:rsidRDefault="00C451D7" w:rsidP="001E6D36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good</w:t>
            </w:r>
          </w:p>
          <w:p w14:paraId="588F56C1" w14:textId="630CAF7B" w:rsidR="00EC5FEF" w:rsidRPr="00D7434B" w:rsidRDefault="00EC5FEF" w:rsidP="001E6D36">
            <w:pPr>
              <w:jc w:val="center"/>
              <w:rPr>
                <w:b/>
                <w:sz w:val="20"/>
                <w:lang w:val="en-US"/>
              </w:rPr>
            </w:pPr>
            <w:r w:rsidRPr="00D7434B">
              <w:rPr>
                <w:b/>
                <w:sz w:val="20"/>
                <w:lang w:val="en-US"/>
              </w:rPr>
              <w:t>(1)</w:t>
            </w:r>
          </w:p>
        </w:tc>
        <w:tc>
          <w:tcPr>
            <w:tcW w:w="975" w:type="dxa"/>
            <w:tcBorders>
              <w:top w:val="single" w:sz="4" w:space="0" w:color="auto"/>
            </w:tcBorders>
            <w:vAlign w:val="center"/>
          </w:tcPr>
          <w:p w14:paraId="0DFFFD5D" w14:textId="3CC8BE3B" w:rsidR="00EC5FEF" w:rsidRPr="00D7434B" w:rsidRDefault="00C451D7" w:rsidP="001E6D36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n</w:t>
            </w:r>
            <w:r w:rsidR="00206087">
              <w:rPr>
                <w:b/>
                <w:sz w:val="20"/>
                <w:lang w:val="en-US"/>
              </w:rPr>
              <w:t>eutral</w:t>
            </w:r>
            <w:r w:rsidR="00EC5FEF" w:rsidRPr="00D7434B">
              <w:rPr>
                <w:b/>
                <w:sz w:val="20"/>
                <w:lang w:val="en-US"/>
              </w:rPr>
              <w:t xml:space="preserve"> (0)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D5E59C3" w14:textId="058F40D1" w:rsidR="00206087" w:rsidRDefault="00C451D7" w:rsidP="00EC5FEF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bad</w:t>
            </w:r>
          </w:p>
          <w:p w14:paraId="30A784B2" w14:textId="6CC81139" w:rsidR="00EC5FEF" w:rsidRPr="00D7434B" w:rsidRDefault="00EC5FEF" w:rsidP="00EC5FEF">
            <w:pPr>
              <w:jc w:val="center"/>
              <w:rPr>
                <w:b/>
                <w:sz w:val="20"/>
                <w:lang w:val="en-US"/>
              </w:rPr>
            </w:pPr>
            <w:r w:rsidRPr="00D7434B">
              <w:rPr>
                <w:b/>
                <w:sz w:val="20"/>
                <w:lang w:val="en-US"/>
              </w:rPr>
              <w:t>(-1)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4FFD65A0" w14:textId="4005C8E2" w:rsidR="00206087" w:rsidRDefault="00C451D7" w:rsidP="001E6D36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very bad</w:t>
            </w:r>
          </w:p>
          <w:p w14:paraId="259A6513" w14:textId="4702C2F1" w:rsidR="00EC5FEF" w:rsidRPr="00D7434B" w:rsidRDefault="00EC5FEF" w:rsidP="001E6D36">
            <w:pPr>
              <w:jc w:val="center"/>
              <w:rPr>
                <w:b/>
                <w:sz w:val="20"/>
                <w:lang w:val="en-US"/>
              </w:rPr>
            </w:pPr>
            <w:r w:rsidRPr="00D7434B">
              <w:rPr>
                <w:b/>
                <w:sz w:val="20"/>
                <w:lang w:val="en-US"/>
              </w:rPr>
              <w:t>(-2)</w:t>
            </w:r>
          </w:p>
        </w:tc>
      </w:tr>
      <w:tr w:rsidR="00206087" w:rsidRPr="00D7434B" w14:paraId="72E70D25" w14:textId="77777777" w:rsidTr="004B00AA">
        <w:tc>
          <w:tcPr>
            <w:tcW w:w="3322" w:type="dxa"/>
            <w:vAlign w:val="center"/>
          </w:tcPr>
          <w:p w14:paraId="13E902FC" w14:textId="7CE5D3CA" w:rsidR="00EC5FEF" w:rsidRPr="00D7434B" w:rsidRDefault="00B1675B" w:rsidP="006F0B2A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The image of the vision</w:t>
            </w:r>
            <w:r w:rsidR="00C451D7">
              <w:rPr>
                <w:sz w:val="20"/>
                <w:lang w:val="en-US"/>
              </w:rPr>
              <w:t xml:space="preserve"> video has a _____</w:t>
            </w:r>
            <w:r>
              <w:rPr>
                <w:sz w:val="20"/>
                <w:lang w:val="en-US"/>
              </w:rPr>
              <w:t xml:space="preserve"> visual quality.</w:t>
            </w:r>
          </w:p>
        </w:tc>
        <w:tc>
          <w:tcPr>
            <w:tcW w:w="1222" w:type="dxa"/>
            <w:vAlign w:val="center"/>
          </w:tcPr>
          <w:p w14:paraId="6D2428B4" w14:textId="77777777" w:rsidR="00EC5FEF" w:rsidRPr="00D7434B" w:rsidRDefault="00EC5FEF" w:rsidP="00EC5FEF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1223" w:type="dxa"/>
            <w:vAlign w:val="center"/>
          </w:tcPr>
          <w:p w14:paraId="1F3A7336" w14:textId="77777777" w:rsidR="00EC5FEF" w:rsidRPr="00D7434B" w:rsidRDefault="00EC5FEF" w:rsidP="00EC5FEF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975" w:type="dxa"/>
            <w:vAlign w:val="center"/>
          </w:tcPr>
          <w:p w14:paraId="20628ECC" w14:textId="77777777" w:rsidR="00EC5FEF" w:rsidRPr="00D7434B" w:rsidRDefault="00EC5FEF" w:rsidP="00EC5FEF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000CFA16" w14:textId="77777777" w:rsidR="00EC5FEF" w:rsidRPr="00D7434B" w:rsidRDefault="00EC5FEF" w:rsidP="00EC5FEF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1276" w:type="dxa"/>
            <w:vAlign w:val="center"/>
          </w:tcPr>
          <w:p w14:paraId="0CE2C688" w14:textId="77777777" w:rsidR="00EC5FEF" w:rsidRPr="00D7434B" w:rsidRDefault="00EC5FEF" w:rsidP="00EC5FEF">
            <w:pPr>
              <w:jc w:val="center"/>
              <w:rPr>
                <w:sz w:val="20"/>
                <w:lang w:val="en-US"/>
              </w:rPr>
            </w:pPr>
          </w:p>
        </w:tc>
      </w:tr>
      <w:tr w:rsidR="00DF68B1" w:rsidRPr="00D7434B" w14:paraId="321F7DA5" w14:textId="77777777" w:rsidTr="004B00AA">
        <w:tc>
          <w:tcPr>
            <w:tcW w:w="3322" w:type="dxa"/>
            <w:vAlign w:val="center"/>
          </w:tcPr>
          <w:p w14:paraId="694FC5EF" w14:textId="52C5866B" w:rsidR="00DF68B1" w:rsidRPr="00BF4295" w:rsidRDefault="00DF68B1" w:rsidP="00BF4295">
            <w:pPr>
              <w:rPr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Sound quality</w:t>
            </w:r>
            <w:r w:rsidR="00BF4295">
              <w:rPr>
                <w:b/>
                <w:sz w:val="20"/>
                <w:lang w:val="en-US"/>
              </w:rPr>
              <w:t xml:space="preserve">: </w:t>
            </w:r>
            <w:r w:rsidR="00BF4295">
              <w:rPr>
                <w:sz w:val="20"/>
                <w:lang w:val="en-US"/>
              </w:rPr>
              <w:t>considers the auditory quality of the sound of a video.</w:t>
            </w:r>
          </w:p>
        </w:tc>
        <w:tc>
          <w:tcPr>
            <w:tcW w:w="1222" w:type="dxa"/>
            <w:vAlign w:val="center"/>
          </w:tcPr>
          <w:p w14:paraId="34693EA9" w14:textId="3DED1D0C" w:rsidR="00DF68B1" w:rsidRPr="00D7434B" w:rsidRDefault="00DF68B1" w:rsidP="00DF68B1">
            <w:pPr>
              <w:jc w:val="center"/>
              <w:rPr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very good</w:t>
            </w:r>
            <w:r w:rsidRPr="00D7434B">
              <w:rPr>
                <w:b/>
                <w:sz w:val="20"/>
                <w:lang w:val="en-US"/>
              </w:rPr>
              <w:t xml:space="preserve"> (2)</w:t>
            </w:r>
          </w:p>
        </w:tc>
        <w:tc>
          <w:tcPr>
            <w:tcW w:w="1223" w:type="dxa"/>
            <w:vAlign w:val="center"/>
          </w:tcPr>
          <w:p w14:paraId="4C802FA6" w14:textId="77777777" w:rsidR="00DF68B1" w:rsidRDefault="00DF68B1" w:rsidP="00DF68B1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good</w:t>
            </w:r>
          </w:p>
          <w:p w14:paraId="4495B542" w14:textId="6CB0C86C" w:rsidR="00DF68B1" w:rsidRPr="00D7434B" w:rsidRDefault="00DF68B1" w:rsidP="00DF68B1">
            <w:pPr>
              <w:jc w:val="center"/>
              <w:rPr>
                <w:sz w:val="20"/>
                <w:lang w:val="en-US"/>
              </w:rPr>
            </w:pPr>
            <w:r w:rsidRPr="00D7434B">
              <w:rPr>
                <w:b/>
                <w:sz w:val="20"/>
                <w:lang w:val="en-US"/>
              </w:rPr>
              <w:t>(1)</w:t>
            </w:r>
          </w:p>
        </w:tc>
        <w:tc>
          <w:tcPr>
            <w:tcW w:w="975" w:type="dxa"/>
            <w:vAlign w:val="center"/>
          </w:tcPr>
          <w:p w14:paraId="3E5772FA" w14:textId="5505BE43" w:rsidR="00DF68B1" w:rsidRPr="00D7434B" w:rsidRDefault="00DF68B1" w:rsidP="00DF68B1">
            <w:pPr>
              <w:jc w:val="center"/>
              <w:rPr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neutral</w:t>
            </w:r>
            <w:r w:rsidRPr="00D7434B">
              <w:rPr>
                <w:b/>
                <w:sz w:val="20"/>
                <w:lang w:val="en-US"/>
              </w:rPr>
              <w:t xml:space="preserve"> (0)</w:t>
            </w:r>
          </w:p>
        </w:tc>
        <w:tc>
          <w:tcPr>
            <w:tcW w:w="1134" w:type="dxa"/>
            <w:vAlign w:val="center"/>
          </w:tcPr>
          <w:p w14:paraId="5860E0E3" w14:textId="77777777" w:rsidR="00DF68B1" w:rsidRDefault="00DF68B1" w:rsidP="00DF68B1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bad</w:t>
            </w:r>
          </w:p>
          <w:p w14:paraId="3BE2BE08" w14:textId="17A0486C" w:rsidR="00DF68B1" w:rsidRPr="00D7434B" w:rsidRDefault="00DF68B1" w:rsidP="00DF68B1">
            <w:pPr>
              <w:jc w:val="center"/>
              <w:rPr>
                <w:sz w:val="20"/>
                <w:lang w:val="en-US"/>
              </w:rPr>
            </w:pPr>
            <w:r w:rsidRPr="00D7434B">
              <w:rPr>
                <w:b/>
                <w:sz w:val="20"/>
                <w:lang w:val="en-US"/>
              </w:rPr>
              <w:t>(-1)</w:t>
            </w:r>
          </w:p>
        </w:tc>
        <w:tc>
          <w:tcPr>
            <w:tcW w:w="1276" w:type="dxa"/>
            <w:vAlign w:val="center"/>
          </w:tcPr>
          <w:p w14:paraId="7B07168C" w14:textId="77777777" w:rsidR="00DF68B1" w:rsidRDefault="00DF68B1" w:rsidP="00DF68B1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very bad</w:t>
            </w:r>
          </w:p>
          <w:p w14:paraId="04A11140" w14:textId="59F8E55B" w:rsidR="00DF68B1" w:rsidRPr="00D7434B" w:rsidRDefault="00DF68B1" w:rsidP="00DF68B1">
            <w:pPr>
              <w:jc w:val="center"/>
              <w:rPr>
                <w:sz w:val="20"/>
                <w:lang w:val="en-US"/>
              </w:rPr>
            </w:pPr>
            <w:r w:rsidRPr="00D7434B">
              <w:rPr>
                <w:b/>
                <w:sz w:val="20"/>
                <w:lang w:val="en-US"/>
              </w:rPr>
              <w:t>(-2)</w:t>
            </w:r>
          </w:p>
        </w:tc>
      </w:tr>
      <w:tr w:rsidR="00DF68B1" w:rsidRPr="00D7434B" w14:paraId="2B94D4A0" w14:textId="77777777" w:rsidTr="004B00AA">
        <w:tc>
          <w:tcPr>
            <w:tcW w:w="3322" w:type="dxa"/>
            <w:vAlign w:val="center"/>
          </w:tcPr>
          <w:p w14:paraId="7AC1FB98" w14:textId="58ACBACB" w:rsidR="00DF68B1" w:rsidRPr="00D7434B" w:rsidRDefault="00DF68B1" w:rsidP="00DF68B1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The sound of the vision video has a _____ </w:t>
            </w:r>
            <w:r w:rsidR="00BF4295">
              <w:rPr>
                <w:sz w:val="20"/>
                <w:lang w:val="en-US"/>
              </w:rPr>
              <w:t>auditory</w:t>
            </w:r>
            <w:r>
              <w:rPr>
                <w:sz w:val="20"/>
                <w:lang w:val="en-US"/>
              </w:rPr>
              <w:t xml:space="preserve"> quality.</w:t>
            </w:r>
          </w:p>
        </w:tc>
        <w:tc>
          <w:tcPr>
            <w:tcW w:w="1222" w:type="dxa"/>
            <w:vAlign w:val="center"/>
          </w:tcPr>
          <w:p w14:paraId="7EDDF19F" w14:textId="77777777" w:rsidR="00DF68B1" w:rsidRPr="00D7434B" w:rsidRDefault="00DF68B1" w:rsidP="00DF68B1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1223" w:type="dxa"/>
            <w:vAlign w:val="center"/>
          </w:tcPr>
          <w:p w14:paraId="238B6743" w14:textId="77777777" w:rsidR="00DF68B1" w:rsidRPr="00D7434B" w:rsidRDefault="00DF68B1" w:rsidP="00DF68B1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975" w:type="dxa"/>
            <w:vAlign w:val="center"/>
          </w:tcPr>
          <w:p w14:paraId="36052A9D" w14:textId="77777777" w:rsidR="00DF68B1" w:rsidRPr="00D7434B" w:rsidRDefault="00DF68B1" w:rsidP="00DF68B1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7F40A87E" w14:textId="77777777" w:rsidR="00DF68B1" w:rsidRPr="00D7434B" w:rsidRDefault="00DF68B1" w:rsidP="00DF68B1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1276" w:type="dxa"/>
            <w:vAlign w:val="center"/>
          </w:tcPr>
          <w:p w14:paraId="6E8CD358" w14:textId="77777777" w:rsidR="00DF68B1" w:rsidRPr="00D7434B" w:rsidRDefault="00DF68B1" w:rsidP="00DF68B1">
            <w:pPr>
              <w:jc w:val="center"/>
              <w:rPr>
                <w:sz w:val="20"/>
                <w:lang w:val="en-US"/>
              </w:rPr>
            </w:pPr>
          </w:p>
        </w:tc>
      </w:tr>
      <w:tr w:rsidR="00DF68B1" w:rsidRPr="00D7434B" w14:paraId="43AA00D1" w14:textId="77777777" w:rsidTr="004B00AA">
        <w:tc>
          <w:tcPr>
            <w:tcW w:w="3322" w:type="dxa"/>
            <w:vAlign w:val="center"/>
          </w:tcPr>
          <w:p w14:paraId="567E71F6" w14:textId="5FB6ECEE" w:rsidR="00DF68B1" w:rsidRPr="00BF4295" w:rsidRDefault="00DF68B1" w:rsidP="00401C48">
            <w:pPr>
              <w:rPr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Focus</w:t>
            </w:r>
            <w:r w:rsidR="00BF4295">
              <w:rPr>
                <w:b/>
                <w:sz w:val="20"/>
                <w:lang w:val="en-US"/>
              </w:rPr>
              <w:t xml:space="preserve">: </w:t>
            </w:r>
            <w:r w:rsidR="00BF4295">
              <w:rPr>
                <w:sz w:val="20"/>
                <w:lang w:val="en-US"/>
              </w:rPr>
              <w:t xml:space="preserve">considers </w:t>
            </w:r>
            <w:r w:rsidR="00401C48">
              <w:rPr>
                <w:sz w:val="20"/>
                <w:lang w:val="en-US"/>
              </w:rPr>
              <w:t>the compact representation of</w:t>
            </w:r>
            <w:r w:rsidR="00BF4295">
              <w:rPr>
                <w:sz w:val="20"/>
                <w:lang w:val="en-US"/>
              </w:rPr>
              <w:t xml:space="preserve"> a vision.</w:t>
            </w:r>
          </w:p>
        </w:tc>
        <w:tc>
          <w:tcPr>
            <w:tcW w:w="1222" w:type="dxa"/>
            <w:vAlign w:val="center"/>
          </w:tcPr>
          <w:p w14:paraId="4BE6D524" w14:textId="4FB5D68F" w:rsidR="00DF68B1" w:rsidRPr="00D7434B" w:rsidRDefault="00DF68B1" w:rsidP="00DF68B1">
            <w:pPr>
              <w:jc w:val="center"/>
              <w:rPr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very compact</w:t>
            </w:r>
            <w:r w:rsidRPr="00D7434B">
              <w:rPr>
                <w:b/>
                <w:sz w:val="20"/>
                <w:lang w:val="en-US"/>
              </w:rPr>
              <w:t xml:space="preserve"> (2)</w:t>
            </w:r>
          </w:p>
        </w:tc>
        <w:tc>
          <w:tcPr>
            <w:tcW w:w="1223" w:type="dxa"/>
            <w:vAlign w:val="center"/>
          </w:tcPr>
          <w:p w14:paraId="76472EE5" w14:textId="4D925304" w:rsidR="00DF68B1" w:rsidRDefault="00DF68B1" w:rsidP="00DF68B1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compact</w:t>
            </w:r>
          </w:p>
          <w:p w14:paraId="718B99B2" w14:textId="23DF0333" w:rsidR="00DF68B1" w:rsidRPr="00D7434B" w:rsidRDefault="00DF68B1" w:rsidP="00DF68B1">
            <w:pPr>
              <w:jc w:val="center"/>
              <w:rPr>
                <w:sz w:val="20"/>
                <w:lang w:val="en-US"/>
              </w:rPr>
            </w:pPr>
            <w:r w:rsidRPr="00D7434B">
              <w:rPr>
                <w:b/>
                <w:sz w:val="20"/>
                <w:lang w:val="en-US"/>
              </w:rPr>
              <w:t>(1)</w:t>
            </w:r>
          </w:p>
        </w:tc>
        <w:tc>
          <w:tcPr>
            <w:tcW w:w="975" w:type="dxa"/>
            <w:vAlign w:val="center"/>
          </w:tcPr>
          <w:p w14:paraId="139436C8" w14:textId="3D8A86AE" w:rsidR="00DF68B1" w:rsidRPr="00D7434B" w:rsidRDefault="00DF68B1" w:rsidP="00DF68B1">
            <w:pPr>
              <w:jc w:val="center"/>
              <w:rPr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neutral</w:t>
            </w:r>
            <w:r w:rsidRPr="00D7434B">
              <w:rPr>
                <w:b/>
                <w:sz w:val="20"/>
                <w:lang w:val="en-US"/>
              </w:rPr>
              <w:t xml:space="preserve"> (0)</w:t>
            </w:r>
          </w:p>
        </w:tc>
        <w:tc>
          <w:tcPr>
            <w:tcW w:w="1134" w:type="dxa"/>
            <w:vAlign w:val="center"/>
          </w:tcPr>
          <w:p w14:paraId="38064689" w14:textId="7E7CD388" w:rsidR="00DF68B1" w:rsidRPr="00136E5B" w:rsidRDefault="00DF68B1" w:rsidP="00136E5B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non-compact</w:t>
            </w:r>
            <w:r w:rsidR="00136E5B">
              <w:rPr>
                <w:b/>
                <w:sz w:val="20"/>
                <w:lang w:val="en-US"/>
              </w:rPr>
              <w:t xml:space="preserve"> </w:t>
            </w:r>
            <w:r w:rsidRPr="00D7434B">
              <w:rPr>
                <w:b/>
                <w:sz w:val="20"/>
                <w:lang w:val="en-US"/>
              </w:rPr>
              <w:t>(-1)</w:t>
            </w:r>
          </w:p>
        </w:tc>
        <w:tc>
          <w:tcPr>
            <w:tcW w:w="1276" w:type="dxa"/>
            <w:vAlign w:val="center"/>
          </w:tcPr>
          <w:p w14:paraId="396775D9" w14:textId="77777777" w:rsidR="00136E5B" w:rsidRDefault="00136E5B" w:rsidP="00136E5B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v</w:t>
            </w:r>
            <w:r w:rsidR="00DF68B1">
              <w:rPr>
                <w:b/>
                <w:sz w:val="20"/>
                <w:lang w:val="en-US"/>
              </w:rPr>
              <w:t>ery non-compact</w:t>
            </w:r>
          </w:p>
          <w:p w14:paraId="63CCD23B" w14:textId="00904303" w:rsidR="00DF68B1" w:rsidRPr="00136E5B" w:rsidRDefault="00DF68B1" w:rsidP="00136E5B">
            <w:pPr>
              <w:jc w:val="center"/>
              <w:rPr>
                <w:b/>
                <w:sz w:val="20"/>
                <w:lang w:val="en-US"/>
              </w:rPr>
            </w:pPr>
            <w:r w:rsidRPr="00D7434B">
              <w:rPr>
                <w:b/>
                <w:sz w:val="20"/>
                <w:lang w:val="en-US"/>
              </w:rPr>
              <w:t>(-2)</w:t>
            </w:r>
          </w:p>
        </w:tc>
      </w:tr>
      <w:tr w:rsidR="00DF68B1" w:rsidRPr="00D7434B" w14:paraId="786E7BB2" w14:textId="77777777" w:rsidTr="004B00AA">
        <w:tc>
          <w:tcPr>
            <w:tcW w:w="3322" w:type="dxa"/>
            <w:vAlign w:val="center"/>
          </w:tcPr>
          <w:p w14:paraId="29BC6879" w14:textId="67EEA60B" w:rsidR="00DF68B1" w:rsidRDefault="00DF68B1" w:rsidP="00DF68B1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The vision video </w:t>
            </w:r>
            <w:r w:rsidR="00381458">
              <w:rPr>
                <w:sz w:val="20"/>
                <w:lang w:val="en-US"/>
              </w:rPr>
              <w:t>re</w:t>
            </w:r>
            <w:r>
              <w:rPr>
                <w:sz w:val="20"/>
                <w:lang w:val="en-US"/>
              </w:rPr>
              <w:t>presents the vision in a _____ way.</w:t>
            </w:r>
          </w:p>
        </w:tc>
        <w:tc>
          <w:tcPr>
            <w:tcW w:w="1222" w:type="dxa"/>
            <w:vAlign w:val="center"/>
          </w:tcPr>
          <w:p w14:paraId="3C00B9C2" w14:textId="77777777" w:rsidR="00DF68B1" w:rsidRPr="00D7434B" w:rsidRDefault="00DF68B1" w:rsidP="00DF68B1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1223" w:type="dxa"/>
            <w:vAlign w:val="center"/>
          </w:tcPr>
          <w:p w14:paraId="02E30C1D" w14:textId="77777777" w:rsidR="00DF68B1" w:rsidRPr="00D7434B" w:rsidRDefault="00DF68B1" w:rsidP="00DF68B1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975" w:type="dxa"/>
            <w:vAlign w:val="center"/>
          </w:tcPr>
          <w:p w14:paraId="5B5476B2" w14:textId="77777777" w:rsidR="00DF68B1" w:rsidRPr="00D7434B" w:rsidRDefault="00DF68B1" w:rsidP="00DF68B1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525A736A" w14:textId="77777777" w:rsidR="00DF68B1" w:rsidRPr="00D7434B" w:rsidRDefault="00DF68B1" w:rsidP="00DF68B1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1276" w:type="dxa"/>
            <w:vAlign w:val="center"/>
          </w:tcPr>
          <w:p w14:paraId="730A97CD" w14:textId="77777777" w:rsidR="00DF68B1" w:rsidRPr="00D7434B" w:rsidRDefault="00DF68B1" w:rsidP="00DF68B1">
            <w:pPr>
              <w:jc w:val="center"/>
              <w:rPr>
                <w:sz w:val="20"/>
                <w:lang w:val="en-US"/>
              </w:rPr>
            </w:pPr>
          </w:p>
        </w:tc>
      </w:tr>
      <w:tr w:rsidR="00DF68B1" w:rsidRPr="00D7434B" w14:paraId="11658136" w14:textId="77777777" w:rsidTr="004B00AA">
        <w:tc>
          <w:tcPr>
            <w:tcW w:w="3322" w:type="dxa"/>
            <w:vAlign w:val="center"/>
          </w:tcPr>
          <w:p w14:paraId="186E555B" w14:textId="514E4CBC" w:rsidR="00DF68B1" w:rsidRPr="00BF4295" w:rsidRDefault="00DF68B1" w:rsidP="00BF4295">
            <w:pPr>
              <w:rPr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Plot</w:t>
            </w:r>
            <w:r w:rsidR="00BF4295">
              <w:rPr>
                <w:b/>
                <w:sz w:val="20"/>
                <w:lang w:val="en-US"/>
              </w:rPr>
              <w:t xml:space="preserve">: </w:t>
            </w:r>
            <w:r w:rsidR="00BF4295">
              <w:rPr>
                <w:sz w:val="20"/>
                <w:lang w:val="en-US"/>
              </w:rPr>
              <w:t>considers the structured pre</w:t>
            </w:r>
            <w:r w:rsidR="00BF4295">
              <w:rPr>
                <w:sz w:val="20"/>
                <w:lang w:val="en-US"/>
              </w:rPr>
              <w:softHyphen/>
              <w:t>sen</w:t>
            </w:r>
            <w:r w:rsidR="00BF4295">
              <w:rPr>
                <w:sz w:val="20"/>
                <w:lang w:val="en-US"/>
              </w:rPr>
              <w:softHyphen/>
              <w:t xml:space="preserve">tation </w:t>
            </w:r>
            <w:r w:rsidR="00E248B1">
              <w:rPr>
                <w:sz w:val="20"/>
                <w:lang w:val="en-US"/>
              </w:rPr>
              <w:t>of the content in</w:t>
            </w:r>
            <w:r w:rsidR="00BF4295">
              <w:rPr>
                <w:sz w:val="20"/>
                <w:lang w:val="en-US"/>
              </w:rPr>
              <w:t xml:space="preserve"> a video.</w:t>
            </w:r>
          </w:p>
        </w:tc>
        <w:tc>
          <w:tcPr>
            <w:tcW w:w="1222" w:type="dxa"/>
            <w:vAlign w:val="center"/>
          </w:tcPr>
          <w:p w14:paraId="5BCD48C4" w14:textId="6825470C" w:rsidR="00DF68B1" w:rsidRPr="00D7434B" w:rsidRDefault="00DF68B1" w:rsidP="00DF68B1">
            <w:pPr>
              <w:jc w:val="center"/>
              <w:rPr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very good</w:t>
            </w:r>
            <w:r w:rsidRPr="00D7434B">
              <w:rPr>
                <w:b/>
                <w:sz w:val="20"/>
                <w:lang w:val="en-US"/>
              </w:rPr>
              <w:t xml:space="preserve"> (2)</w:t>
            </w:r>
          </w:p>
        </w:tc>
        <w:tc>
          <w:tcPr>
            <w:tcW w:w="1223" w:type="dxa"/>
            <w:vAlign w:val="center"/>
          </w:tcPr>
          <w:p w14:paraId="792373D1" w14:textId="77777777" w:rsidR="00DF68B1" w:rsidRDefault="00DF68B1" w:rsidP="00DF68B1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good</w:t>
            </w:r>
          </w:p>
          <w:p w14:paraId="6D6D76B2" w14:textId="601F1EAC" w:rsidR="00DF68B1" w:rsidRPr="00D7434B" w:rsidRDefault="00DF68B1" w:rsidP="00DF68B1">
            <w:pPr>
              <w:jc w:val="center"/>
              <w:rPr>
                <w:sz w:val="20"/>
                <w:lang w:val="en-US"/>
              </w:rPr>
            </w:pPr>
            <w:r w:rsidRPr="00D7434B">
              <w:rPr>
                <w:b/>
                <w:sz w:val="20"/>
                <w:lang w:val="en-US"/>
              </w:rPr>
              <w:t>(1)</w:t>
            </w:r>
          </w:p>
        </w:tc>
        <w:tc>
          <w:tcPr>
            <w:tcW w:w="975" w:type="dxa"/>
            <w:vAlign w:val="center"/>
          </w:tcPr>
          <w:p w14:paraId="1B6F6F4C" w14:textId="24E88F2B" w:rsidR="00DF68B1" w:rsidRPr="00D7434B" w:rsidRDefault="00DF68B1" w:rsidP="00DF68B1">
            <w:pPr>
              <w:jc w:val="center"/>
              <w:rPr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neutral</w:t>
            </w:r>
            <w:r w:rsidRPr="00D7434B">
              <w:rPr>
                <w:b/>
                <w:sz w:val="20"/>
                <w:lang w:val="en-US"/>
              </w:rPr>
              <w:t xml:space="preserve"> (0)</w:t>
            </w:r>
          </w:p>
        </w:tc>
        <w:tc>
          <w:tcPr>
            <w:tcW w:w="1134" w:type="dxa"/>
            <w:vAlign w:val="center"/>
          </w:tcPr>
          <w:p w14:paraId="08C92091" w14:textId="77777777" w:rsidR="00DF68B1" w:rsidRDefault="00DF68B1" w:rsidP="00DF68B1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bad</w:t>
            </w:r>
          </w:p>
          <w:p w14:paraId="1D0D67FD" w14:textId="26F31A24" w:rsidR="00DF68B1" w:rsidRPr="00D7434B" w:rsidRDefault="00DF68B1" w:rsidP="00DF68B1">
            <w:pPr>
              <w:jc w:val="center"/>
              <w:rPr>
                <w:sz w:val="20"/>
                <w:lang w:val="en-US"/>
              </w:rPr>
            </w:pPr>
            <w:r w:rsidRPr="00D7434B">
              <w:rPr>
                <w:b/>
                <w:sz w:val="20"/>
                <w:lang w:val="en-US"/>
              </w:rPr>
              <w:t>(-1)</w:t>
            </w:r>
          </w:p>
        </w:tc>
        <w:tc>
          <w:tcPr>
            <w:tcW w:w="1276" w:type="dxa"/>
            <w:vAlign w:val="center"/>
          </w:tcPr>
          <w:p w14:paraId="573EAB26" w14:textId="77777777" w:rsidR="00DF68B1" w:rsidRDefault="00DF68B1" w:rsidP="00DF68B1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very bad</w:t>
            </w:r>
          </w:p>
          <w:p w14:paraId="265B2349" w14:textId="1A38A301" w:rsidR="00DF68B1" w:rsidRPr="00D7434B" w:rsidRDefault="00DF68B1" w:rsidP="00DF68B1">
            <w:pPr>
              <w:jc w:val="center"/>
              <w:rPr>
                <w:sz w:val="20"/>
                <w:lang w:val="en-US"/>
              </w:rPr>
            </w:pPr>
            <w:r w:rsidRPr="00D7434B">
              <w:rPr>
                <w:b/>
                <w:sz w:val="20"/>
                <w:lang w:val="en-US"/>
              </w:rPr>
              <w:t>(-2)</w:t>
            </w:r>
          </w:p>
        </w:tc>
      </w:tr>
      <w:tr w:rsidR="00DF68B1" w:rsidRPr="00D7434B" w14:paraId="2F927A98" w14:textId="77777777" w:rsidTr="004B00AA">
        <w:tc>
          <w:tcPr>
            <w:tcW w:w="3322" w:type="dxa"/>
            <w:vAlign w:val="center"/>
          </w:tcPr>
          <w:p w14:paraId="12582398" w14:textId="136754BF" w:rsidR="00DF68B1" w:rsidRPr="00D7434B" w:rsidRDefault="00DF68B1" w:rsidP="004B00AA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The vision video has a </w:t>
            </w:r>
            <w:r w:rsidR="004B00AA">
              <w:rPr>
                <w:sz w:val="20"/>
                <w:lang w:val="en-US"/>
              </w:rPr>
              <w:t>_____</w:t>
            </w:r>
            <w:r>
              <w:rPr>
                <w:sz w:val="20"/>
                <w:lang w:val="en-US"/>
              </w:rPr>
              <w:t xml:space="preserve"> plot.</w:t>
            </w:r>
          </w:p>
        </w:tc>
        <w:tc>
          <w:tcPr>
            <w:tcW w:w="1222" w:type="dxa"/>
            <w:vAlign w:val="center"/>
          </w:tcPr>
          <w:p w14:paraId="5A5A2D0C" w14:textId="77777777" w:rsidR="00DF68B1" w:rsidRPr="00D7434B" w:rsidRDefault="00DF68B1" w:rsidP="00DF68B1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1223" w:type="dxa"/>
            <w:vAlign w:val="center"/>
          </w:tcPr>
          <w:p w14:paraId="507F135A" w14:textId="77777777" w:rsidR="00DF68B1" w:rsidRPr="00D7434B" w:rsidRDefault="00DF68B1" w:rsidP="00DF68B1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975" w:type="dxa"/>
            <w:vAlign w:val="center"/>
          </w:tcPr>
          <w:p w14:paraId="36165669" w14:textId="77777777" w:rsidR="00DF68B1" w:rsidRPr="00D7434B" w:rsidRDefault="00DF68B1" w:rsidP="00DF68B1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11FDD782" w14:textId="77777777" w:rsidR="00DF68B1" w:rsidRPr="00D7434B" w:rsidRDefault="00DF68B1" w:rsidP="00DF68B1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1276" w:type="dxa"/>
            <w:vAlign w:val="center"/>
          </w:tcPr>
          <w:p w14:paraId="52415624" w14:textId="77777777" w:rsidR="00DF68B1" w:rsidRPr="00D7434B" w:rsidRDefault="00DF68B1" w:rsidP="00DF68B1">
            <w:pPr>
              <w:jc w:val="center"/>
              <w:rPr>
                <w:sz w:val="20"/>
                <w:lang w:val="en-US"/>
              </w:rPr>
            </w:pPr>
          </w:p>
        </w:tc>
      </w:tr>
      <w:tr w:rsidR="004B00AA" w:rsidRPr="00D7434B" w14:paraId="4DD33348" w14:textId="77777777" w:rsidTr="004B00AA">
        <w:tc>
          <w:tcPr>
            <w:tcW w:w="3322" w:type="dxa"/>
            <w:vAlign w:val="center"/>
          </w:tcPr>
          <w:p w14:paraId="376A85AC" w14:textId="7F2553EE" w:rsidR="004B00AA" w:rsidRPr="00FE52E0" w:rsidRDefault="004B00AA" w:rsidP="00FE52E0">
            <w:pPr>
              <w:rPr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Prior knowledge</w:t>
            </w:r>
            <w:r w:rsidR="00FE52E0">
              <w:rPr>
                <w:b/>
                <w:sz w:val="20"/>
                <w:lang w:val="en-US"/>
              </w:rPr>
              <w:t>:</w:t>
            </w:r>
            <w:r w:rsidR="00FE52E0">
              <w:rPr>
                <w:sz w:val="20"/>
                <w:lang w:val="en-US"/>
              </w:rPr>
              <w:t xml:space="preserve"> considers the presupposed prior knowledge to understand the content of a video.</w:t>
            </w:r>
          </w:p>
        </w:tc>
        <w:tc>
          <w:tcPr>
            <w:tcW w:w="1222" w:type="dxa"/>
            <w:vAlign w:val="center"/>
          </w:tcPr>
          <w:p w14:paraId="0C96E4F7" w14:textId="1AB4B804" w:rsidR="004B00AA" w:rsidRPr="00D7434B" w:rsidRDefault="004B00AA" w:rsidP="004B00AA">
            <w:pPr>
              <w:jc w:val="center"/>
              <w:rPr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very necessary</w:t>
            </w:r>
            <w:r w:rsidRPr="00D7434B">
              <w:rPr>
                <w:b/>
                <w:sz w:val="20"/>
                <w:lang w:val="en-US"/>
              </w:rPr>
              <w:t xml:space="preserve"> (2)</w:t>
            </w:r>
          </w:p>
        </w:tc>
        <w:tc>
          <w:tcPr>
            <w:tcW w:w="1223" w:type="dxa"/>
            <w:vAlign w:val="center"/>
          </w:tcPr>
          <w:p w14:paraId="038527E7" w14:textId="252B975F" w:rsidR="004B00AA" w:rsidRDefault="004B00AA" w:rsidP="004B00AA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necessary</w:t>
            </w:r>
          </w:p>
          <w:p w14:paraId="13DA842A" w14:textId="26586A0A" w:rsidR="004B00AA" w:rsidRPr="00D7434B" w:rsidRDefault="004B00AA" w:rsidP="004B00AA">
            <w:pPr>
              <w:jc w:val="center"/>
              <w:rPr>
                <w:sz w:val="20"/>
                <w:lang w:val="en-US"/>
              </w:rPr>
            </w:pPr>
            <w:r w:rsidRPr="00D7434B">
              <w:rPr>
                <w:b/>
                <w:sz w:val="20"/>
                <w:lang w:val="en-US"/>
              </w:rPr>
              <w:t>(1)</w:t>
            </w:r>
          </w:p>
        </w:tc>
        <w:tc>
          <w:tcPr>
            <w:tcW w:w="975" w:type="dxa"/>
            <w:vAlign w:val="center"/>
          </w:tcPr>
          <w:p w14:paraId="410D0E15" w14:textId="28E8C00D" w:rsidR="004B00AA" w:rsidRPr="00D7434B" w:rsidRDefault="004B00AA" w:rsidP="004B00AA">
            <w:pPr>
              <w:jc w:val="center"/>
              <w:rPr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neutral</w:t>
            </w:r>
            <w:r w:rsidRPr="00D7434B">
              <w:rPr>
                <w:b/>
                <w:sz w:val="20"/>
                <w:lang w:val="en-US"/>
              </w:rPr>
              <w:t xml:space="preserve"> (0)</w:t>
            </w:r>
          </w:p>
        </w:tc>
        <w:tc>
          <w:tcPr>
            <w:tcW w:w="1134" w:type="dxa"/>
            <w:vAlign w:val="center"/>
          </w:tcPr>
          <w:p w14:paraId="2CE218C4" w14:textId="0332F894" w:rsidR="004B00AA" w:rsidRPr="00136E5B" w:rsidRDefault="00136E5B" w:rsidP="00136E5B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u</w:t>
            </w:r>
            <w:r w:rsidR="004B00AA">
              <w:rPr>
                <w:b/>
                <w:sz w:val="20"/>
                <w:lang w:val="en-US"/>
              </w:rPr>
              <w:t>nnecessary</w:t>
            </w:r>
            <w:r>
              <w:rPr>
                <w:b/>
                <w:sz w:val="20"/>
                <w:lang w:val="en-US"/>
              </w:rPr>
              <w:t xml:space="preserve"> </w:t>
            </w:r>
            <w:r w:rsidR="004B00AA" w:rsidRPr="00D7434B">
              <w:rPr>
                <w:b/>
                <w:sz w:val="20"/>
                <w:lang w:val="en-US"/>
              </w:rPr>
              <w:t>(-1)</w:t>
            </w:r>
          </w:p>
        </w:tc>
        <w:tc>
          <w:tcPr>
            <w:tcW w:w="1276" w:type="dxa"/>
            <w:vAlign w:val="center"/>
          </w:tcPr>
          <w:p w14:paraId="78DCE892" w14:textId="0D79D4A1" w:rsidR="004B00AA" w:rsidRPr="00136E5B" w:rsidRDefault="004B00AA" w:rsidP="00136E5B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very unnecessary</w:t>
            </w:r>
            <w:r w:rsidR="00136E5B">
              <w:rPr>
                <w:b/>
                <w:sz w:val="20"/>
                <w:lang w:val="en-US"/>
              </w:rPr>
              <w:t xml:space="preserve"> </w:t>
            </w:r>
            <w:r w:rsidRPr="00D7434B">
              <w:rPr>
                <w:b/>
                <w:sz w:val="20"/>
                <w:lang w:val="en-US"/>
              </w:rPr>
              <w:t>(-2)</w:t>
            </w:r>
          </w:p>
        </w:tc>
      </w:tr>
      <w:tr w:rsidR="004B00AA" w:rsidRPr="00D7434B" w14:paraId="39F119B5" w14:textId="77777777" w:rsidTr="004B00AA">
        <w:tc>
          <w:tcPr>
            <w:tcW w:w="3322" w:type="dxa"/>
            <w:vAlign w:val="center"/>
          </w:tcPr>
          <w:p w14:paraId="71B0C911" w14:textId="229C74B9" w:rsidR="004B00AA" w:rsidRPr="00D7434B" w:rsidRDefault="004B00AA" w:rsidP="004B00AA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Prior knowledge is _____ to understand the vision video.</w:t>
            </w:r>
          </w:p>
        </w:tc>
        <w:tc>
          <w:tcPr>
            <w:tcW w:w="1222" w:type="dxa"/>
            <w:vAlign w:val="center"/>
          </w:tcPr>
          <w:p w14:paraId="261E7582" w14:textId="77777777" w:rsidR="004B00AA" w:rsidRPr="00D7434B" w:rsidRDefault="004B00AA" w:rsidP="004B00AA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1223" w:type="dxa"/>
            <w:vAlign w:val="center"/>
          </w:tcPr>
          <w:p w14:paraId="798EB817" w14:textId="77777777" w:rsidR="004B00AA" w:rsidRPr="00D7434B" w:rsidRDefault="004B00AA" w:rsidP="004B00AA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975" w:type="dxa"/>
            <w:vAlign w:val="center"/>
          </w:tcPr>
          <w:p w14:paraId="73394F93" w14:textId="77777777" w:rsidR="004B00AA" w:rsidRPr="00D7434B" w:rsidRDefault="004B00AA" w:rsidP="004B00AA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78AEB91A" w14:textId="77777777" w:rsidR="004B00AA" w:rsidRPr="00D7434B" w:rsidRDefault="004B00AA" w:rsidP="004B00AA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1276" w:type="dxa"/>
            <w:vAlign w:val="center"/>
          </w:tcPr>
          <w:p w14:paraId="620020A4" w14:textId="77777777" w:rsidR="004B00AA" w:rsidRPr="00D7434B" w:rsidRDefault="004B00AA" w:rsidP="004B00AA">
            <w:pPr>
              <w:jc w:val="center"/>
              <w:rPr>
                <w:sz w:val="20"/>
                <w:lang w:val="en-US"/>
              </w:rPr>
            </w:pPr>
          </w:p>
        </w:tc>
      </w:tr>
      <w:tr w:rsidR="004B00AA" w:rsidRPr="00D7434B" w14:paraId="52EA2833" w14:textId="77777777" w:rsidTr="004B00AA">
        <w:tc>
          <w:tcPr>
            <w:tcW w:w="3322" w:type="dxa"/>
            <w:vAlign w:val="center"/>
          </w:tcPr>
          <w:p w14:paraId="5F2FD428" w14:textId="51CFDA7B" w:rsidR="004B00AA" w:rsidRPr="005029E8" w:rsidRDefault="004B00AA" w:rsidP="00381458">
            <w:pPr>
              <w:rPr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Clarity</w:t>
            </w:r>
            <w:r w:rsidR="005029E8">
              <w:rPr>
                <w:b/>
                <w:sz w:val="20"/>
                <w:lang w:val="en-US"/>
              </w:rPr>
              <w:t xml:space="preserve">: </w:t>
            </w:r>
            <w:r w:rsidR="005029E8">
              <w:rPr>
                <w:sz w:val="20"/>
                <w:lang w:val="en-US"/>
              </w:rPr>
              <w:t xml:space="preserve">considers </w:t>
            </w:r>
            <w:r w:rsidR="00381458">
              <w:rPr>
                <w:sz w:val="20"/>
                <w:lang w:val="en-US"/>
              </w:rPr>
              <w:t xml:space="preserve">the intelligibility of the aspired goals of a vision by all </w:t>
            </w:r>
            <w:r w:rsidR="005029E8">
              <w:rPr>
                <w:sz w:val="20"/>
                <w:lang w:val="en-US"/>
              </w:rPr>
              <w:t>parties</w:t>
            </w:r>
            <w:r w:rsidR="00381458">
              <w:rPr>
                <w:sz w:val="20"/>
                <w:lang w:val="en-US"/>
              </w:rPr>
              <w:t xml:space="preserve"> involved</w:t>
            </w:r>
            <w:r w:rsidR="005029E8">
              <w:rPr>
                <w:sz w:val="20"/>
                <w:lang w:val="en-US"/>
              </w:rPr>
              <w:t>.</w:t>
            </w:r>
          </w:p>
        </w:tc>
        <w:tc>
          <w:tcPr>
            <w:tcW w:w="1222" w:type="dxa"/>
            <w:vAlign w:val="center"/>
          </w:tcPr>
          <w:p w14:paraId="48EAE762" w14:textId="4B9B36E3" w:rsidR="004B00AA" w:rsidRPr="00D7434B" w:rsidRDefault="004B00AA" w:rsidP="0081662F">
            <w:pPr>
              <w:jc w:val="center"/>
              <w:rPr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 xml:space="preserve">very </w:t>
            </w:r>
            <w:r w:rsidR="0081662F">
              <w:rPr>
                <w:b/>
                <w:sz w:val="20"/>
                <w:lang w:val="en-US"/>
              </w:rPr>
              <w:t>intelligible</w:t>
            </w:r>
            <w:r w:rsidRPr="00D7434B">
              <w:rPr>
                <w:b/>
                <w:sz w:val="20"/>
                <w:lang w:val="en-US"/>
              </w:rPr>
              <w:t xml:space="preserve"> (2)</w:t>
            </w:r>
          </w:p>
        </w:tc>
        <w:tc>
          <w:tcPr>
            <w:tcW w:w="1223" w:type="dxa"/>
            <w:vAlign w:val="center"/>
          </w:tcPr>
          <w:p w14:paraId="19DD7A31" w14:textId="77B46823" w:rsidR="004B00AA" w:rsidRDefault="0081662F" w:rsidP="004B00AA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intelligible</w:t>
            </w:r>
          </w:p>
          <w:p w14:paraId="76BB872B" w14:textId="60A574F4" w:rsidR="004B00AA" w:rsidRPr="00D7434B" w:rsidRDefault="004B00AA" w:rsidP="004B00AA">
            <w:pPr>
              <w:jc w:val="center"/>
              <w:rPr>
                <w:sz w:val="20"/>
                <w:lang w:val="en-US"/>
              </w:rPr>
            </w:pPr>
            <w:r w:rsidRPr="00D7434B">
              <w:rPr>
                <w:b/>
                <w:sz w:val="20"/>
                <w:lang w:val="en-US"/>
              </w:rPr>
              <w:t>(1)</w:t>
            </w:r>
          </w:p>
        </w:tc>
        <w:tc>
          <w:tcPr>
            <w:tcW w:w="975" w:type="dxa"/>
            <w:vAlign w:val="center"/>
          </w:tcPr>
          <w:p w14:paraId="133D8465" w14:textId="46849599" w:rsidR="004B00AA" w:rsidRPr="00D7434B" w:rsidRDefault="004B00AA" w:rsidP="004B00AA">
            <w:pPr>
              <w:jc w:val="center"/>
              <w:rPr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neutral</w:t>
            </w:r>
            <w:r w:rsidRPr="00D7434B">
              <w:rPr>
                <w:b/>
                <w:sz w:val="20"/>
                <w:lang w:val="en-US"/>
              </w:rPr>
              <w:t xml:space="preserve"> (0)</w:t>
            </w:r>
          </w:p>
        </w:tc>
        <w:tc>
          <w:tcPr>
            <w:tcW w:w="1134" w:type="dxa"/>
            <w:vAlign w:val="center"/>
          </w:tcPr>
          <w:p w14:paraId="3A0CCF43" w14:textId="230B0D9D" w:rsidR="004B00AA" w:rsidRPr="00136E5B" w:rsidRDefault="00136E5B" w:rsidP="00136E5B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u</w:t>
            </w:r>
            <w:r w:rsidR="0081662F">
              <w:rPr>
                <w:b/>
                <w:sz w:val="20"/>
                <w:lang w:val="en-US"/>
              </w:rPr>
              <w:t>nintelligible</w:t>
            </w:r>
            <w:r>
              <w:rPr>
                <w:b/>
                <w:sz w:val="20"/>
                <w:lang w:val="en-US"/>
              </w:rPr>
              <w:t xml:space="preserve"> </w:t>
            </w:r>
            <w:r w:rsidR="004B00AA" w:rsidRPr="00D7434B">
              <w:rPr>
                <w:b/>
                <w:sz w:val="20"/>
                <w:lang w:val="en-US"/>
              </w:rPr>
              <w:t>(-1)</w:t>
            </w:r>
          </w:p>
        </w:tc>
        <w:tc>
          <w:tcPr>
            <w:tcW w:w="1276" w:type="dxa"/>
            <w:vAlign w:val="center"/>
          </w:tcPr>
          <w:p w14:paraId="2B219FFF" w14:textId="77777777" w:rsidR="00EB64E5" w:rsidRDefault="0081662F" w:rsidP="00EB64E5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very unintelligible</w:t>
            </w:r>
          </w:p>
          <w:p w14:paraId="18781C80" w14:textId="23EBE0F3" w:rsidR="004B00AA" w:rsidRPr="00EB64E5" w:rsidRDefault="004B00AA" w:rsidP="00EB64E5">
            <w:pPr>
              <w:jc w:val="center"/>
              <w:rPr>
                <w:b/>
                <w:sz w:val="20"/>
                <w:lang w:val="en-US"/>
              </w:rPr>
            </w:pPr>
            <w:r w:rsidRPr="00D7434B">
              <w:rPr>
                <w:b/>
                <w:sz w:val="20"/>
                <w:lang w:val="en-US"/>
              </w:rPr>
              <w:t>(-2)</w:t>
            </w:r>
          </w:p>
        </w:tc>
      </w:tr>
      <w:tr w:rsidR="004B00AA" w:rsidRPr="00D7434B" w14:paraId="5957E3E8" w14:textId="77777777" w:rsidTr="004B00AA">
        <w:tc>
          <w:tcPr>
            <w:tcW w:w="3322" w:type="dxa"/>
            <w:vAlign w:val="center"/>
          </w:tcPr>
          <w:p w14:paraId="36D651B0" w14:textId="269F04E4" w:rsidR="004B00AA" w:rsidRDefault="00961A61" w:rsidP="00961A61">
            <w:pPr>
              <w:rPr>
                <w:b/>
                <w:sz w:val="20"/>
                <w:lang w:val="en-US"/>
              </w:rPr>
            </w:pPr>
            <w:r>
              <w:rPr>
                <w:sz w:val="20"/>
                <w:lang w:val="en-US"/>
              </w:rPr>
              <w:t>The vision video presents</w:t>
            </w:r>
            <w:r w:rsidR="004B00AA">
              <w:rPr>
                <w:sz w:val="20"/>
                <w:lang w:val="en-US"/>
              </w:rPr>
              <w:t xml:space="preserve"> </w:t>
            </w:r>
            <w:r>
              <w:rPr>
                <w:sz w:val="20"/>
                <w:lang w:val="en-US"/>
              </w:rPr>
              <w:t xml:space="preserve">a vision with </w:t>
            </w:r>
            <w:r w:rsidR="004B00AA">
              <w:rPr>
                <w:sz w:val="20"/>
                <w:lang w:val="en-US"/>
              </w:rPr>
              <w:t xml:space="preserve">_____ </w:t>
            </w:r>
            <w:r>
              <w:rPr>
                <w:sz w:val="20"/>
                <w:lang w:val="en-US"/>
              </w:rPr>
              <w:t>aspired goals</w:t>
            </w:r>
            <w:r w:rsidR="004B00AA" w:rsidRPr="00D7434B">
              <w:rPr>
                <w:sz w:val="20"/>
                <w:lang w:val="en-US"/>
              </w:rPr>
              <w:t>.</w:t>
            </w:r>
          </w:p>
        </w:tc>
        <w:tc>
          <w:tcPr>
            <w:tcW w:w="1222" w:type="dxa"/>
            <w:vAlign w:val="center"/>
          </w:tcPr>
          <w:p w14:paraId="57089B29" w14:textId="77777777" w:rsidR="004B00AA" w:rsidRDefault="004B00AA" w:rsidP="004B00AA">
            <w:pPr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1223" w:type="dxa"/>
            <w:vAlign w:val="center"/>
          </w:tcPr>
          <w:p w14:paraId="00356604" w14:textId="77777777" w:rsidR="004B00AA" w:rsidRDefault="004B00AA" w:rsidP="004B00AA">
            <w:pPr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975" w:type="dxa"/>
            <w:vAlign w:val="center"/>
          </w:tcPr>
          <w:p w14:paraId="1B974D12" w14:textId="77777777" w:rsidR="004B00AA" w:rsidRDefault="004B00AA" w:rsidP="004B00AA">
            <w:pPr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16746610" w14:textId="77777777" w:rsidR="004B00AA" w:rsidRDefault="004B00AA" w:rsidP="004B00AA">
            <w:pPr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1276" w:type="dxa"/>
            <w:vAlign w:val="center"/>
          </w:tcPr>
          <w:p w14:paraId="0A7C305C" w14:textId="77777777" w:rsidR="004B00AA" w:rsidRDefault="004B00AA" w:rsidP="004B00AA">
            <w:pPr>
              <w:jc w:val="center"/>
              <w:rPr>
                <w:b/>
                <w:sz w:val="20"/>
                <w:lang w:val="en-US"/>
              </w:rPr>
            </w:pPr>
          </w:p>
        </w:tc>
      </w:tr>
      <w:tr w:rsidR="0042283C" w:rsidRPr="00D7434B" w14:paraId="75860317" w14:textId="77777777" w:rsidTr="004B00AA">
        <w:tc>
          <w:tcPr>
            <w:tcW w:w="3322" w:type="dxa"/>
            <w:vAlign w:val="center"/>
          </w:tcPr>
          <w:p w14:paraId="05CF60CB" w14:textId="07D2A88D" w:rsidR="0042283C" w:rsidRPr="005029E8" w:rsidRDefault="0042283C" w:rsidP="001E0F2A">
            <w:pPr>
              <w:rPr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Essence</w:t>
            </w:r>
            <w:r w:rsidR="005029E8">
              <w:rPr>
                <w:b/>
                <w:sz w:val="20"/>
                <w:lang w:val="en-US"/>
              </w:rPr>
              <w:t>:</w:t>
            </w:r>
            <w:r w:rsidR="005029E8">
              <w:rPr>
                <w:sz w:val="20"/>
                <w:lang w:val="en-US"/>
              </w:rPr>
              <w:t xml:space="preserve"> considers t</w:t>
            </w:r>
            <w:r w:rsidR="00AC6242">
              <w:rPr>
                <w:sz w:val="20"/>
                <w:lang w:val="en-US"/>
              </w:rPr>
              <w:t>he important core elements, e.g.</w:t>
            </w:r>
            <w:r w:rsidR="005029E8">
              <w:rPr>
                <w:sz w:val="20"/>
                <w:lang w:val="en-US"/>
              </w:rPr>
              <w:t xml:space="preserve">, </w:t>
            </w:r>
            <w:r w:rsidR="00132928">
              <w:rPr>
                <w:sz w:val="20"/>
                <w:lang w:val="en-US"/>
              </w:rPr>
              <w:t>persons, locations, and entities</w:t>
            </w:r>
            <w:r w:rsidR="005029E8">
              <w:rPr>
                <w:sz w:val="20"/>
                <w:lang w:val="en-US"/>
              </w:rPr>
              <w:t xml:space="preserve">, </w:t>
            </w:r>
            <w:r w:rsidR="00132928">
              <w:rPr>
                <w:sz w:val="20"/>
                <w:lang w:val="en-US"/>
              </w:rPr>
              <w:t xml:space="preserve">which are to </w:t>
            </w:r>
            <w:proofErr w:type="gramStart"/>
            <w:r w:rsidR="00132928">
              <w:rPr>
                <w:sz w:val="20"/>
                <w:lang w:val="en-US"/>
              </w:rPr>
              <w:t>be presented</w:t>
            </w:r>
            <w:proofErr w:type="gramEnd"/>
            <w:r w:rsidR="00132928">
              <w:rPr>
                <w:sz w:val="20"/>
                <w:lang w:val="en-US"/>
              </w:rPr>
              <w:t xml:space="preserve"> </w:t>
            </w:r>
            <w:r w:rsidR="005029E8">
              <w:rPr>
                <w:sz w:val="20"/>
                <w:lang w:val="en-US"/>
              </w:rPr>
              <w:t>in a video.</w:t>
            </w:r>
          </w:p>
        </w:tc>
        <w:tc>
          <w:tcPr>
            <w:tcW w:w="1222" w:type="dxa"/>
            <w:vAlign w:val="center"/>
          </w:tcPr>
          <w:p w14:paraId="7FC10C55" w14:textId="09DB926A" w:rsidR="0042283C" w:rsidRDefault="0042283C" w:rsidP="0042283C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very much</w:t>
            </w:r>
            <w:r w:rsidRPr="00D7434B">
              <w:rPr>
                <w:b/>
                <w:sz w:val="20"/>
                <w:lang w:val="en-US"/>
              </w:rPr>
              <w:t xml:space="preserve"> (2)</w:t>
            </w:r>
          </w:p>
        </w:tc>
        <w:tc>
          <w:tcPr>
            <w:tcW w:w="1223" w:type="dxa"/>
            <w:vAlign w:val="center"/>
          </w:tcPr>
          <w:p w14:paraId="2ED4B4DA" w14:textId="370773CE" w:rsidR="0042283C" w:rsidRDefault="0042283C" w:rsidP="0042283C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much</w:t>
            </w:r>
          </w:p>
          <w:p w14:paraId="2C031FBE" w14:textId="312AD7BA" w:rsidR="0042283C" w:rsidRDefault="0042283C" w:rsidP="0042283C">
            <w:pPr>
              <w:jc w:val="center"/>
              <w:rPr>
                <w:b/>
                <w:sz w:val="20"/>
                <w:lang w:val="en-US"/>
              </w:rPr>
            </w:pPr>
            <w:r w:rsidRPr="00D7434B">
              <w:rPr>
                <w:b/>
                <w:sz w:val="20"/>
                <w:lang w:val="en-US"/>
              </w:rPr>
              <w:t>(1)</w:t>
            </w:r>
          </w:p>
        </w:tc>
        <w:tc>
          <w:tcPr>
            <w:tcW w:w="975" w:type="dxa"/>
            <w:vAlign w:val="center"/>
          </w:tcPr>
          <w:p w14:paraId="0EE584EF" w14:textId="53A2CDD1" w:rsidR="0042283C" w:rsidRDefault="0042283C" w:rsidP="0042283C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neutral</w:t>
            </w:r>
            <w:r w:rsidRPr="00D7434B">
              <w:rPr>
                <w:b/>
                <w:sz w:val="20"/>
                <w:lang w:val="en-US"/>
              </w:rPr>
              <w:t xml:space="preserve"> (0)</w:t>
            </w:r>
          </w:p>
        </w:tc>
        <w:tc>
          <w:tcPr>
            <w:tcW w:w="1134" w:type="dxa"/>
            <w:vAlign w:val="center"/>
          </w:tcPr>
          <w:p w14:paraId="27BE9D33" w14:textId="6A301098" w:rsidR="0042283C" w:rsidRDefault="0042283C" w:rsidP="0042283C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little</w:t>
            </w:r>
          </w:p>
          <w:p w14:paraId="16296E30" w14:textId="56A171F0" w:rsidR="0042283C" w:rsidRDefault="0042283C" w:rsidP="0042283C">
            <w:pPr>
              <w:jc w:val="center"/>
              <w:rPr>
                <w:b/>
                <w:sz w:val="20"/>
                <w:lang w:val="en-US"/>
              </w:rPr>
            </w:pPr>
            <w:r w:rsidRPr="00D7434B">
              <w:rPr>
                <w:b/>
                <w:sz w:val="20"/>
                <w:lang w:val="en-US"/>
              </w:rPr>
              <w:t>(-1)</w:t>
            </w:r>
          </w:p>
        </w:tc>
        <w:tc>
          <w:tcPr>
            <w:tcW w:w="1276" w:type="dxa"/>
            <w:vAlign w:val="center"/>
          </w:tcPr>
          <w:p w14:paraId="0A9CD7D0" w14:textId="014A28B5" w:rsidR="0042283C" w:rsidRDefault="0042283C" w:rsidP="0042283C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very little</w:t>
            </w:r>
          </w:p>
          <w:p w14:paraId="4E74E51A" w14:textId="3E0FEEF3" w:rsidR="0042283C" w:rsidRDefault="0042283C" w:rsidP="0042283C">
            <w:pPr>
              <w:jc w:val="center"/>
              <w:rPr>
                <w:b/>
                <w:sz w:val="20"/>
                <w:lang w:val="en-US"/>
              </w:rPr>
            </w:pPr>
            <w:r w:rsidRPr="00D7434B">
              <w:rPr>
                <w:b/>
                <w:sz w:val="20"/>
                <w:lang w:val="en-US"/>
              </w:rPr>
              <w:t>(-2)</w:t>
            </w:r>
          </w:p>
        </w:tc>
      </w:tr>
      <w:tr w:rsidR="0042283C" w:rsidRPr="00D7434B" w14:paraId="47C4B0EE" w14:textId="77777777" w:rsidTr="004B00AA">
        <w:tc>
          <w:tcPr>
            <w:tcW w:w="3322" w:type="dxa"/>
            <w:vAlign w:val="center"/>
          </w:tcPr>
          <w:p w14:paraId="19ECCEE4" w14:textId="75EA20BE" w:rsidR="0042283C" w:rsidRPr="00D7434B" w:rsidRDefault="0042283C" w:rsidP="00132928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The vision </w:t>
            </w:r>
            <w:r w:rsidR="00132928">
              <w:rPr>
                <w:sz w:val="20"/>
                <w:lang w:val="en-US"/>
              </w:rPr>
              <w:t>video contains _____ important core elements</w:t>
            </w:r>
            <w:r>
              <w:rPr>
                <w:sz w:val="20"/>
                <w:lang w:val="en-US"/>
              </w:rPr>
              <w:t>.</w:t>
            </w:r>
          </w:p>
        </w:tc>
        <w:tc>
          <w:tcPr>
            <w:tcW w:w="1222" w:type="dxa"/>
            <w:vAlign w:val="center"/>
          </w:tcPr>
          <w:p w14:paraId="2CC9C95C" w14:textId="77777777" w:rsidR="0042283C" w:rsidRPr="00D7434B" w:rsidRDefault="0042283C" w:rsidP="0042283C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1223" w:type="dxa"/>
            <w:vAlign w:val="center"/>
          </w:tcPr>
          <w:p w14:paraId="543EA1AB" w14:textId="77777777" w:rsidR="0042283C" w:rsidRPr="00D7434B" w:rsidRDefault="0042283C" w:rsidP="0042283C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975" w:type="dxa"/>
            <w:vAlign w:val="center"/>
          </w:tcPr>
          <w:p w14:paraId="01CCEF65" w14:textId="77777777" w:rsidR="0042283C" w:rsidRPr="00D7434B" w:rsidRDefault="0042283C" w:rsidP="0042283C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2E08BA1A" w14:textId="77777777" w:rsidR="0042283C" w:rsidRPr="00D7434B" w:rsidRDefault="0042283C" w:rsidP="0042283C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1276" w:type="dxa"/>
            <w:vAlign w:val="center"/>
          </w:tcPr>
          <w:p w14:paraId="1FD84B12" w14:textId="77777777" w:rsidR="0042283C" w:rsidRPr="00D7434B" w:rsidRDefault="0042283C" w:rsidP="0042283C">
            <w:pPr>
              <w:jc w:val="center"/>
              <w:rPr>
                <w:sz w:val="20"/>
                <w:lang w:val="en-US"/>
              </w:rPr>
            </w:pPr>
          </w:p>
        </w:tc>
      </w:tr>
      <w:tr w:rsidR="00AC3C63" w:rsidRPr="00D7434B" w14:paraId="47358CB2" w14:textId="77777777" w:rsidTr="00315486">
        <w:tc>
          <w:tcPr>
            <w:tcW w:w="3322" w:type="dxa"/>
            <w:tcBorders>
              <w:bottom w:val="single" w:sz="4" w:space="0" w:color="auto"/>
            </w:tcBorders>
            <w:vAlign w:val="center"/>
          </w:tcPr>
          <w:p w14:paraId="78994BC7" w14:textId="38AF59BA" w:rsidR="00AC3C63" w:rsidRPr="00DF3EB1" w:rsidRDefault="00AC3C63" w:rsidP="00132928">
            <w:pPr>
              <w:rPr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Clutter</w:t>
            </w:r>
            <w:r w:rsidR="00DF3EB1">
              <w:rPr>
                <w:b/>
                <w:sz w:val="20"/>
                <w:lang w:val="en-US"/>
              </w:rPr>
              <w:t>:</w:t>
            </w:r>
            <w:r w:rsidR="00AC6242">
              <w:rPr>
                <w:sz w:val="20"/>
                <w:lang w:val="en-US"/>
              </w:rPr>
              <w:t xml:space="preserve"> considers the</w:t>
            </w:r>
            <w:r w:rsidR="00132928">
              <w:rPr>
                <w:sz w:val="20"/>
                <w:lang w:val="en-US"/>
              </w:rPr>
              <w:t xml:space="preserve"> disrupting</w:t>
            </w:r>
            <w:r w:rsidR="00DF3EB1">
              <w:rPr>
                <w:sz w:val="20"/>
                <w:lang w:val="en-US"/>
              </w:rPr>
              <w:t xml:space="preserve"> and distrac</w:t>
            </w:r>
            <w:r w:rsidR="00AC6242">
              <w:rPr>
                <w:sz w:val="20"/>
                <w:lang w:val="en-US"/>
              </w:rPr>
              <w:t xml:space="preserve">ting elements, </w:t>
            </w:r>
            <w:r w:rsidR="00132928">
              <w:rPr>
                <w:sz w:val="20"/>
                <w:lang w:val="en-US"/>
              </w:rPr>
              <w:t>e.</w:t>
            </w:r>
            <w:r w:rsidR="00AC6242">
              <w:rPr>
                <w:sz w:val="20"/>
                <w:lang w:val="en-US"/>
              </w:rPr>
              <w:t>g.</w:t>
            </w:r>
            <w:r w:rsidR="00132928">
              <w:rPr>
                <w:sz w:val="20"/>
                <w:lang w:val="en-US"/>
              </w:rPr>
              <w:t xml:space="preserve">, background actions and </w:t>
            </w:r>
            <w:proofErr w:type="gramStart"/>
            <w:r w:rsidR="00132928">
              <w:rPr>
                <w:sz w:val="20"/>
                <w:lang w:val="en-US"/>
              </w:rPr>
              <w:t>noises</w:t>
            </w:r>
            <w:r w:rsidR="00DF3EB1">
              <w:rPr>
                <w:sz w:val="20"/>
                <w:lang w:val="en-US"/>
              </w:rPr>
              <w:t xml:space="preserve">, </w:t>
            </w:r>
            <w:r w:rsidR="00132928">
              <w:rPr>
                <w:sz w:val="20"/>
                <w:lang w:val="en-US"/>
              </w:rPr>
              <w:t>that</w:t>
            </w:r>
            <w:proofErr w:type="gramEnd"/>
            <w:r w:rsidR="00132928">
              <w:rPr>
                <w:sz w:val="20"/>
                <w:lang w:val="en-US"/>
              </w:rPr>
              <w:t xml:space="preserve"> can be inadvertently recorded </w:t>
            </w:r>
            <w:r w:rsidR="00DF3EB1">
              <w:rPr>
                <w:sz w:val="20"/>
                <w:lang w:val="en-US"/>
              </w:rPr>
              <w:t>in a video.</w:t>
            </w:r>
          </w:p>
        </w:tc>
        <w:tc>
          <w:tcPr>
            <w:tcW w:w="1222" w:type="dxa"/>
            <w:tcBorders>
              <w:bottom w:val="single" w:sz="4" w:space="0" w:color="auto"/>
            </w:tcBorders>
            <w:vAlign w:val="center"/>
          </w:tcPr>
          <w:p w14:paraId="2BFD0609" w14:textId="6D4B04AE" w:rsidR="00AC3C63" w:rsidRPr="00D7434B" w:rsidRDefault="00AC3C63" w:rsidP="00AC3C63">
            <w:pPr>
              <w:jc w:val="center"/>
              <w:rPr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very much</w:t>
            </w:r>
            <w:r w:rsidRPr="00D7434B">
              <w:rPr>
                <w:b/>
                <w:sz w:val="20"/>
                <w:lang w:val="en-US"/>
              </w:rPr>
              <w:t xml:space="preserve"> (2)</w:t>
            </w:r>
          </w:p>
        </w:tc>
        <w:tc>
          <w:tcPr>
            <w:tcW w:w="1223" w:type="dxa"/>
            <w:tcBorders>
              <w:bottom w:val="single" w:sz="4" w:space="0" w:color="auto"/>
            </w:tcBorders>
            <w:vAlign w:val="center"/>
          </w:tcPr>
          <w:p w14:paraId="71FF75CD" w14:textId="77777777" w:rsidR="00AC3C63" w:rsidRDefault="00AC3C63" w:rsidP="00AC3C63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much</w:t>
            </w:r>
          </w:p>
          <w:p w14:paraId="24DD51AD" w14:textId="70573D92" w:rsidR="00AC3C63" w:rsidRPr="00D7434B" w:rsidRDefault="00AC3C63" w:rsidP="00AC3C63">
            <w:pPr>
              <w:jc w:val="center"/>
              <w:rPr>
                <w:sz w:val="20"/>
                <w:lang w:val="en-US"/>
              </w:rPr>
            </w:pPr>
            <w:r w:rsidRPr="00D7434B">
              <w:rPr>
                <w:b/>
                <w:sz w:val="20"/>
                <w:lang w:val="en-US"/>
              </w:rPr>
              <w:t>(1)</w:t>
            </w:r>
          </w:p>
        </w:tc>
        <w:tc>
          <w:tcPr>
            <w:tcW w:w="975" w:type="dxa"/>
            <w:tcBorders>
              <w:bottom w:val="single" w:sz="4" w:space="0" w:color="auto"/>
            </w:tcBorders>
            <w:vAlign w:val="center"/>
          </w:tcPr>
          <w:p w14:paraId="59931B7C" w14:textId="5DE1ECDE" w:rsidR="00AC3C63" w:rsidRPr="00D7434B" w:rsidRDefault="00AC3C63" w:rsidP="00AC3C63">
            <w:pPr>
              <w:jc w:val="center"/>
              <w:rPr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neutral</w:t>
            </w:r>
            <w:r w:rsidRPr="00D7434B">
              <w:rPr>
                <w:b/>
                <w:sz w:val="20"/>
                <w:lang w:val="en-US"/>
              </w:rPr>
              <w:t xml:space="preserve"> (0)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F48F0F7" w14:textId="77777777" w:rsidR="00AC3C63" w:rsidRDefault="00AC3C63" w:rsidP="00AC3C63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little</w:t>
            </w:r>
          </w:p>
          <w:p w14:paraId="7B924261" w14:textId="6C511848" w:rsidR="00AC3C63" w:rsidRPr="00D7434B" w:rsidRDefault="00AC3C63" w:rsidP="00AC3C63">
            <w:pPr>
              <w:jc w:val="center"/>
              <w:rPr>
                <w:sz w:val="20"/>
                <w:lang w:val="en-US"/>
              </w:rPr>
            </w:pPr>
            <w:r w:rsidRPr="00D7434B">
              <w:rPr>
                <w:b/>
                <w:sz w:val="20"/>
                <w:lang w:val="en-US"/>
              </w:rPr>
              <w:t>(-1)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E1D7937" w14:textId="77777777" w:rsidR="00AC3C63" w:rsidRDefault="00AC3C63" w:rsidP="00AC3C63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very little</w:t>
            </w:r>
          </w:p>
          <w:p w14:paraId="35097761" w14:textId="4BC024F2" w:rsidR="00AC3C63" w:rsidRPr="00D7434B" w:rsidRDefault="00AC3C63" w:rsidP="00AC3C63">
            <w:pPr>
              <w:jc w:val="center"/>
              <w:rPr>
                <w:sz w:val="20"/>
                <w:lang w:val="en-US"/>
              </w:rPr>
            </w:pPr>
            <w:r w:rsidRPr="00D7434B">
              <w:rPr>
                <w:b/>
                <w:sz w:val="20"/>
                <w:lang w:val="en-US"/>
              </w:rPr>
              <w:t>(-2)</w:t>
            </w:r>
          </w:p>
        </w:tc>
      </w:tr>
      <w:tr w:rsidR="00AC3C63" w:rsidRPr="00D7434B" w14:paraId="1B24461D" w14:textId="77777777" w:rsidTr="00315486">
        <w:tc>
          <w:tcPr>
            <w:tcW w:w="3322" w:type="dxa"/>
            <w:tcBorders>
              <w:bottom w:val="single" w:sz="4" w:space="0" w:color="auto"/>
            </w:tcBorders>
            <w:vAlign w:val="center"/>
          </w:tcPr>
          <w:p w14:paraId="361ABABD" w14:textId="12E7DA28" w:rsidR="00AC3C63" w:rsidRPr="00D7434B" w:rsidRDefault="00AC3C63" w:rsidP="00132928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The vision</w:t>
            </w:r>
            <w:r w:rsidR="00132928">
              <w:rPr>
                <w:sz w:val="20"/>
                <w:lang w:val="en-US"/>
              </w:rPr>
              <w:t xml:space="preserve"> video contains _____ disrupting</w:t>
            </w:r>
            <w:r>
              <w:rPr>
                <w:sz w:val="20"/>
                <w:lang w:val="en-US"/>
              </w:rPr>
              <w:t xml:space="preserve"> and distracting </w:t>
            </w:r>
            <w:r w:rsidR="00132928">
              <w:rPr>
                <w:sz w:val="20"/>
                <w:lang w:val="en-US"/>
              </w:rPr>
              <w:t>elements.</w:t>
            </w:r>
          </w:p>
        </w:tc>
        <w:tc>
          <w:tcPr>
            <w:tcW w:w="1222" w:type="dxa"/>
            <w:tcBorders>
              <w:bottom w:val="single" w:sz="4" w:space="0" w:color="auto"/>
            </w:tcBorders>
            <w:vAlign w:val="center"/>
          </w:tcPr>
          <w:p w14:paraId="3A7AB79B" w14:textId="77777777" w:rsidR="00AC3C63" w:rsidRPr="00D7434B" w:rsidRDefault="00AC3C63" w:rsidP="00AC3C63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1223" w:type="dxa"/>
            <w:tcBorders>
              <w:bottom w:val="single" w:sz="4" w:space="0" w:color="auto"/>
            </w:tcBorders>
            <w:vAlign w:val="center"/>
          </w:tcPr>
          <w:p w14:paraId="10E29213" w14:textId="77777777" w:rsidR="00AC3C63" w:rsidRPr="00D7434B" w:rsidRDefault="00AC3C63" w:rsidP="00AC3C63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975" w:type="dxa"/>
            <w:tcBorders>
              <w:bottom w:val="single" w:sz="4" w:space="0" w:color="auto"/>
            </w:tcBorders>
            <w:vAlign w:val="center"/>
          </w:tcPr>
          <w:p w14:paraId="5F0A916E" w14:textId="77777777" w:rsidR="00AC3C63" w:rsidRPr="00D7434B" w:rsidRDefault="00AC3C63" w:rsidP="00AC3C63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37A2172" w14:textId="77777777" w:rsidR="00AC3C63" w:rsidRPr="00D7434B" w:rsidRDefault="00AC3C63" w:rsidP="00AC3C63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F61EF3F" w14:textId="77777777" w:rsidR="00AC3C63" w:rsidRPr="00D7434B" w:rsidRDefault="00AC3C63" w:rsidP="00AC3C63">
            <w:pPr>
              <w:jc w:val="center"/>
              <w:rPr>
                <w:sz w:val="20"/>
                <w:lang w:val="en-US"/>
              </w:rPr>
            </w:pPr>
          </w:p>
        </w:tc>
      </w:tr>
    </w:tbl>
    <w:p w14:paraId="1CCB5B6C" w14:textId="77777777" w:rsidR="00FD75AC" w:rsidRDefault="00FD75AC">
      <w:r>
        <w:br w:type="page"/>
      </w:r>
    </w:p>
    <w:tbl>
      <w:tblPr>
        <w:tblStyle w:val="Tabellenraster"/>
        <w:tblW w:w="9152" w:type="dxa"/>
        <w:tblLook w:val="04A0" w:firstRow="1" w:lastRow="0" w:firstColumn="1" w:lastColumn="0" w:noHBand="0" w:noVBand="1"/>
      </w:tblPr>
      <w:tblGrid>
        <w:gridCol w:w="3322"/>
        <w:gridCol w:w="1222"/>
        <w:gridCol w:w="1223"/>
        <w:gridCol w:w="975"/>
        <w:gridCol w:w="1134"/>
        <w:gridCol w:w="1276"/>
      </w:tblGrid>
      <w:tr w:rsidR="00B35294" w:rsidRPr="00D7434B" w14:paraId="671BD7EC" w14:textId="77777777" w:rsidTr="00315486">
        <w:tc>
          <w:tcPr>
            <w:tcW w:w="3322" w:type="dxa"/>
            <w:tcBorders>
              <w:top w:val="single" w:sz="4" w:space="0" w:color="auto"/>
            </w:tcBorders>
            <w:vAlign w:val="center"/>
          </w:tcPr>
          <w:p w14:paraId="113A34B8" w14:textId="2A04FF85" w:rsidR="00B35294" w:rsidRPr="008F28D0" w:rsidRDefault="00B35294" w:rsidP="00132928">
            <w:pPr>
              <w:rPr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lastRenderedPageBreak/>
              <w:t>Completeness</w:t>
            </w:r>
            <w:r w:rsidR="008F28D0">
              <w:rPr>
                <w:b/>
                <w:sz w:val="20"/>
                <w:lang w:val="en-US"/>
              </w:rPr>
              <w:t>:</w:t>
            </w:r>
            <w:r w:rsidR="008F28D0">
              <w:rPr>
                <w:sz w:val="20"/>
                <w:lang w:val="en-US"/>
              </w:rPr>
              <w:t xml:space="preserve"> considers </w:t>
            </w:r>
            <w:r w:rsidR="00132928">
              <w:rPr>
                <w:sz w:val="20"/>
                <w:lang w:val="en-US"/>
              </w:rPr>
              <w:t xml:space="preserve">the coverage of the three contents of a vison, i.e., </w:t>
            </w:r>
            <w:r w:rsidR="008F28D0">
              <w:rPr>
                <w:sz w:val="20"/>
                <w:lang w:val="en-US"/>
              </w:rPr>
              <w:t xml:space="preserve">problem, solution, </w:t>
            </w:r>
            <w:r w:rsidR="00AB53C8">
              <w:rPr>
                <w:sz w:val="20"/>
                <w:lang w:val="en-US"/>
              </w:rPr>
              <w:t>and improvement</w:t>
            </w:r>
            <w:r w:rsidR="008F28D0">
              <w:rPr>
                <w:sz w:val="20"/>
                <w:lang w:val="en-US"/>
              </w:rPr>
              <w:t>.</w:t>
            </w:r>
          </w:p>
        </w:tc>
        <w:tc>
          <w:tcPr>
            <w:tcW w:w="1222" w:type="dxa"/>
            <w:tcBorders>
              <w:top w:val="single" w:sz="4" w:space="0" w:color="auto"/>
            </w:tcBorders>
            <w:vAlign w:val="center"/>
          </w:tcPr>
          <w:p w14:paraId="01053C28" w14:textId="38FF63F3" w:rsidR="00B35294" w:rsidRPr="00D7434B" w:rsidRDefault="00B35294" w:rsidP="00B35294">
            <w:pPr>
              <w:jc w:val="center"/>
              <w:rPr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very complete</w:t>
            </w:r>
            <w:r w:rsidRPr="00D7434B">
              <w:rPr>
                <w:b/>
                <w:sz w:val="20"/>
                <w:lang w:val="en-US"/>
              </w:rPr>
              <w:t xml:space="preserve"> (2)</w:t>
            </w:r>
          </w:p>
        </w:tc>
        <w:tc>
          <w:tcPr>
            <w:tcW w:w="1223" w:type="dxa"/>
            <w:tcBorders>
              <w:top w:val="single" w:sz="4" w:space="0" w:color="auto"/>
            </w:tcBorders>
            <w:vAlign w:val="center"/>
          </w:tcPr>
          <w:p w14:paraId="6D76C88F" w14:textId="6B6AB807" w:rsidR="00B35294" w:rsidRDefault="00B35294" w:rsidP="00B35294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complete</w:t>
            </w:r>
          </w:p>
          <w:p w14:paraId="40E17EAE" w14:textId="00F9181B" w:rsidR="00B35294" w:rsidRPr="00D7434B" w:rsidRDefault="00B35294" w:rsidP="00B35294">
            <w:pPr>
              <w:jc w:val="center"/>
              <w:rPr>
                <w:sz w:val="20"/>
                <w:lang w:val="en-US"/>
              </w:rPr>
            </w:pPr>
            <w:r w:rsidRPr="00D7434B">
              <w:rPr>
                <w:b/>
                <w:sz w:val="20"/>
                <w:lang w:val="en-US"/>
              </w:rPr>
              <w:t>(1)</w:t>
            </w:r>
          </w:p>
        </w:tc>
        <w:tc>
          <w:tcPr>
            <w:tcW w:w="975" w:type="dxa"/>
            <w:tcBorders>
              <w:top w:val="single" w:sz="4" w:space="0" w:color="auto"/>
            </w:tcBorders>
            <w:vAlign w:val="center"/>
          </w:tcPr>
          <w:p w14:paraId="25C5C33D" w14:textId="6F1E648D" w:rsidR="00B35294" w:rsidRPr="00D7434B" w:rsidRDefault="00B35294" w:rsidP="00B35294">
            <w:pPr>
              <w:jc w:val="center"/>
              <w:rPr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neutral</w:t>
            </w:r>
            <w:r w:rsidRPr="00D7434B">
              <w:rPr>
                <w:b/>
                <w:sz w:val="20"/>
                <w:lang w:val="en-US"/>
              </w:rPr>
              <w:t xml:space="preserve"> (0)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2EDFBAED" w14:textId="023CD604" w:rsidR="00B35294" w:rsidRPr="00EB64E5" w:rsidRDefault="00EB64E5" w:rsidP="00EB64E5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 xml:space="preserve">incomplete </w:t>
            </w:r>
            <w:r w:rsidR="00B35294" w:rsidRPr="00D7434B">
              <w:rPr>
                <w:b/>
                <w:sz w:val="20"/>
                <w:lang w:val="en-US"/>
              </w:rPr>
              <w:t>(-1)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5812DFAD" w14:textId="624676B2" w:rsidR="00B35294" w:rsidRPr="00EB64E5" w:rsidRDefault="00B35294" w:rsidP="00EB64E5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very incomplete</w:t>
            </w:r>
            <w:r w:rsidR="00EB64E5">
              <w:rPr>
                <w:b/>
                <w:sz w:val="20"/>
                <w:lang w:val="en-US"/>
              </w:rPr>
              <w:t xml:space="preserve"> </w:t>
            </w:r>
            <w:r w:rsidRPr="00D7434B">
              <w:rPr>
                <w:b/>
                <w:sz w:val="20"/>
                <w:lang w:val="en-US"/>
              </w:rPr>
              <w:t>(-2)</w:t>
            </w:r>
          </w:p>
        </w:tc>
      </w:tr>
      <w:tr w:rsidR="00B35294" w:rsidRPr="00D7434B" w14:paraId="5B56053E" w14:textId="77777777" w:rsidTr="004B00AA">
        <w:tc>
          <w:tcPr>
            <w:tcW w:w="3322" w:type="dxa"/>
            <w:vAlign w:val="center"/>
          </w:tcPr>
          <w:p w14:paraId="7C2DB183" w14:textId="42571F6D" w:rsidR="00B35294" w:rsidRDefault="00B35294" w:rsidP="00B35294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The vision video presents a _____ vision in terms of the considered problem, the proposed solution, and the improvement of the problem due to the solution.</w:t>
            </w:r>
          </w:p>
        </w:tc>
        <w:tc>
          <w:tcPr>
            <w:tcW w:w="1222" w:type="dxa"/>
            <w:vAlign w:val="center"/>
          </w:tcPr>
          <w:p w14:paraId="7FFFF682" w14:textId="77777777" w:rsidR="00B35294" w:rsidRPr="00D7434B" w:rsidRDefault="00B35294" w:rsidP="00B35294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1223" w:type="dxa"/>
            <w:vAlign w:val="center"/>
          </w:tcPr>
          <w:p w14:paraId="19A0C640" w14:textId="77777777" w:rsidR="00B35294" w:rsidRPr="00D7434B" w:rsidRDefault="00B35294" w:rsidP="00B35294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975" w:type="dxa"/>
            <w:vAlign w:val="center"/>
          </w:tcPr>
          <w:p w14:paraId="47E243D1" w14:textId="77777777" w:rsidR="00B35294" w:rsidRPr="00D7434B" w:rsidRDefault="00B35294" w:rsidP="00B35294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4E50761A" w14:textId="77777777" w:rsidR="00B35294" w:rsidRPr="00D7434B" w:rsidRDefault="00B35294" w:rsidP="00B35294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1276" w:type="dxa"/>
            <w:vAlign w:val="center"/>
          </w:tcPr>
          <w:p w14:paraId="7FCFA0BA" w14:textId="77777777" w:rsidR="00B35294" w:rsidRPr="00D7434B" w:rsidRDefault="00B35294" w:rsidP="00B35294">
            <w:pPr>
              <w:jc w:val="center"/>
              <w:rPr>
                <w:sz w:val="20"/>
                <w:lang w:val="en-US"/>
              </w:rPr>
            </w:pPr>
          </w:p>
        </w:tc>
      </w:tr>
      <w:tr w:rsidR="004F0747" w:rsidRPr="00D7434B" w14:paraId="53DFD01C" w14:textId="77777777" w:rsidTr="004B00AA">
        <w:tc>
          <w:tcPr>
            <w:tcW w:w="3322" w:type="dxa"/>
            <w:vAlign w:val="center"/>
          </w:tcPr>
          <w:p w14:paraId="565B59C3" w14:textId="10DB2F64" w:rsidR="004F0747" w:rsidRPr="00280398" w:rsidRDefault="004F0747" w:rsidP="00FD75AC">
            <w:pPr>
              <w:rPr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Pleasure</w:t>
            </w:r>
            <w:r w:rsidR="00280398">
              <w:rPr>
                <w:b/>
                <w:sz w:val="20"/>
                <w:lang w:val="en-US"/>
              </w:rPr>
              <w:t xml:space="preserve">: </w:t>
            </w:r>
            <w:r w:rsidR="00280398">
              <w:rPr>
                <w:sz w:val="20"/>
                <w:lang w:val="en-US"/>
              </w:rPr>
              <w:t xml:space="preserve">considers the </w:t>
            </w:r>
            <w:r w:rsidR="00FD75AC">
              <w:rPr>
                <w:sz w:val="20"/>
                <w:lang w:val="en-US"/>
              </w:rPr>
              <w:t>enjoyment</w:t>
            </w:r>
            <w:r w:rsidR="00280398">
              <w:rPr>
                <w:sz w:val="20"/>
                <w:lang w:val="en-US"/>
              </w:rPr>
              <w:t xml:space="preserve"> of watching a video.</w:t>
            </w:r>
          </w:p>
        </w:tc>
        <w:tc>
          <w:tcPr>
            <w:tcW w:w="1222" w:type="dxa"/>
            <w:vAlign w:val="center"/>
          </w:tcPr>
          <w:p w14:paraId="098F6EE0" w14:textId="3EC35DB5" w:rsidR="004F0747" w:rsidRPr="00D7434B" w:rsidRDefault="004F0747" w:rsidP="00165E5C">
            <w:pPr>
              <w:jc w:val="center"/>
              <w:rPr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 xml:space="preserve">very </w:t>
            </w:r>
            <w:r w:rsidR="00165E5C">
              <w:rPr>
                <w:b/>
                <w:sz w:val="20"/>
                <w:lang w:val="en-US"/>
              </w:rPr>
              <w:t>enjoyable</w:t>
            </w:r>
            <w:r w:rsidRPr="00D7434B">
              <w:rPr>
                <w:b/>
                <w:sz w:val="20"/>
                <w:lang w:val="en-US"/>
              </w:rPr>
              <w:t xml:space="preserve"> (2)</w:t>
            </w:r>
          </w:p>
        </w:tc>
        <w:tc>
          <w:tcPr>
            <w:tcW w:w="1223" w:type="dxa"/>
            <w:vAlign w:val="center"/>
          </w:tcPr>
          <w:p w14:paraId="2CB52F62" w14:textId="4C65DFE5" w:rsidR="004F0747" w:rsidRDefault="00165E5C" w:rsidP="004F0747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enjoyable</w:t>
            </w:r>
          </w:p>
          <w:p w14:paraId="5E9D4377" w14:textId="3DE7A030" w:rsidR="004F0747" w:rsidRPr="00D7434B" w:rsidRDefault="004F0747" w:rsidP="004F0747">
            <w:pPr>
              <w:jc w:val="center"/>
              <w:rPr>
                <w:sz w:val="20"/>
                <w:lang w:val="en-US"/>
              </w:rPr>
            </w:pPr>
            <w:r w:rsidRPr="00D7434B">
              <w:rPr>
                <w:b/>
                <w:sz w:val="20"/>
                <w:lang w:val="en-US"/>
              </w:rPr>
              <w:t>(1)</w:t>
            </w:r>
          </w:p>
        </w:tc>
        <w:tc>
          <w:tcPr>
            <w:tcW w:w="975" w:type="dxa"/>
            <w:vAlign w:val="center"/>
          </w:tcPr>
          <w:p w14:paraId="52321FFE" w14:textId="79F92641" w:rsidR="004F0747" w:rsidRPr="00D7434B" w:rsidRDefault="004F0747" w:rsidP="004F0747">
            <w:pPr>
              <w:jc w:val="center"/>
              <w:rPr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neutral</w:t>
            </w:r>
            <w:r w:rsidRPr="00D7434B">
              <w:rPr>
                <w:b/>
                <w:sz w:val="20"/>
                <w:lang w:val="en-US"/>
              </w:rPr>
              <w:t xml:space="preserve"> (0)</w:t>
            </w:r>
          </w:p>
        </w:tc>
        <w:tc>
          <w:tcPr>
            <w:tcW w:w="1134" w:type="dxa"/>
            <w:vAlign w:val="center"/>
          </w:tcPr>
          <w:p w14:paraId="68024576" w14:textId="717D2711" w:rsidR="004F0747" w:rsidRPr="000D2D1D" w:rsidRDefault="000D2D1D" w:rsidP="000D2D1D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u</w:t>
            </w:r>
            <w:r w:rsidR="004F0747">
              <w:rPr>
                <w:b/>
                <w:sz w:val="20"/>
                <w:lang w:val="en-US"/>
              </w:rPr>
              <w:t>n</w:t>
            </w:r>
            <w:r w:rsidR="00165E5C">
              <w:rPr>
                <w:b/>
                <w:sz w:val="20"/>
                <w:lang w:val="en-US"/>
              </w:rPr>
              <w:t>enjoyable</w:t>
            </w:r>
            <w:r>
              <w:rPr>
                <w:b/>
                <w:sz w:val="20"/>
                <w:lang w:val="en-US"/>
              </w:rPr>
              <w:t xml:space="preserve"> </w:t>
            </w:r>
            <w:r w:rsidR="004F0747" w:rsidRPr="00D7434B">
              <w:rPr>
                <w:b/>
                <w:sz w:val="20"/>
                <w:lang w:val="en-US"/>
              </w:rPr>
              <w:t>(-1)</w:t>
            </w:r>
          </w:p>
        </w:tc>
        <w:tc>
          <w:tcPr>
            <w:tcW w:w="1276" w:type="dxa"/>
            <w:vAlign w:val="center"/>
          </w:tcPr>
          <w:p w14:paraId="3A2FB92D" w14:textId="1B39D4CB" w:rsidR="004F0747" w:rsidRPr="000D2D1D" w:rsidRDefault="004F0747" w:rsidP="000D2D1D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very un</w:t>
            </w:r>
            <w:r w:rsidR="00165E5C">
              <w:rPr>
                <w:b/>
                <w:sz w:val="20"/>
                <w:lang w:val="en-US"/>
              </w:rPr>
              <w:t>enjoyable</w:t>
            </w:r>
            <w:r w:rsidR="000D2D1D">
              <w:rPr>
                <w:b/>
                <w:sz w:val="20"/>
                <w:lang w:val="en-US"/>
              </w:rPr>
              <w:t xml:space="preserve"> </w:t>
            </w:r>
            <w:r w:rsidRPr="00D7434B">
              <w:rPr>
                <w:b/>
                <w:sz w:val="20"/>
                <w:lang w:val="en-US"/>
              </w:rPr>
              <w:t>(-2)</w:t>
            </w:r>
          </w:p>
        </w:tc>
      </w:tr>
      <w:tr w:rsidR="004F0747" w:rsidRPr="00D7434B" w14:paraId="003A4309" w14:textId="77777777" w:rsidTr="004B00AA">
        <w:tc>
          <w:tcPr>
            <w:tcW w:w="3322" w:type="dxa"/>
            <w:vAlign w:val="center"/>
          </w:tcPr>
          <w:p w14:paraId="0632AB2C" w14:textId="51556854" w:rsidR="004F0747" w:rsidRPr="00D7434B" w:rsidRDefault="004F0747" w:rsidP="004F0747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The vision video is _____ to watch.</w:t>
            </w:r>
          </w:p>
        </w:tc>
        <w:tc>
          <w:tcPr>
            <w:tcW w:w="1222" w:type="dxa"/>
            <w:vAlign w:val="center"/>
          </w:tcPr>
          <w:p w14:paraId="60DD783F" w14:textId="77777777" w:rsidR="004F0747" w:rsidRPr="00D7434B" w:rsidRDefault="004F0747" w:rsidP="004F0747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1223" w:type="dxa"/>
            <w:vAlign w:val="center"/>
          </w:tcPr>
          <w:p w14:paraId="2B5AEABF" w14:textId="77777777" w:rsidR="004F0747" w:rsidRPr="00D7434B" w:rsidRDefault="004F0747" w:rsidP="004F0747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975" w:type="dxa"/>
            <w:vAlign w:val="center"/>
          </w:tcPr>
          <w:p w14:paraId="59EC5D67" w14:textId="77777777" w:rsidR="004F0747" w:rsidRPr="00D7434B" w:rsidRDefault="004F0747" w:rsidP="004F0747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5BC82536" w14:textId="77777777" w:rsidR="004F0747" w:rsidRPr="00D7434B" w:rsidRDefault="004F0747" w:rsidP="004F0747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1276" w:type="dxa"/>
            <w:vAlign w:val="center"/>
          </w:tcPr>
          <w:p w14:paraId="28487EEE" w14:textId="77777777" w:rsidR="004F0747" w:rsidRPr="00D7434B" w:rsidRDefault="004F0747" w:rsidP="004F0747">
            <w:pPr>
              <w:jc w:val="center"/>
              <w:rPr>
                <w:sz w:val="20"/>
                <w:lang w:val="en-US"/>
              </w:rPr>
            </w:pPr>
          </w:p>
        </w:tc>
      </w:tr>
      <w:tr w:rsidR="004F0747" w:rsidRPr="00D7434B" w14:paraId="16DAD553" w14:textId="77777777" w:rsidTr="004B00AA">
        <w:tc>
          <w:tcPr>
            <w:tcW w:w="3322" w:type="dxa"/>
            <w:vAlign w:val="center"/>
          </w:tcPr>
          <w:p w14:paraId="1899D6F9" w14:textId="4A4F2273" w:rsidR="004F0747" w:rsidRPr="00280398" w:rsidRDefault="004F0747" w:rsidP="00280398">
            <w:pPr>
              <w:rPr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Intention</w:t>
            </w:r>
            <w:r w:rsidR="00280398">
              <w:rPr>
                <w:b/>
                <w:sz w:val="20"/>
                <w:lang w:val="en-US"/>
              </w:rPr>
              <w:t xml:space="preserve">: </w:t>
            </w:r>
            <w:r w:rsidR="00280398">
              <w:rPr>
                <w:sz w:val="20"/>
                <w:lang w:val="en-US"/>
              </w:rPr>
              <w:t>consid</w:t>
            </w:r>
            <w:r w:rsidR="00FD75AC">
              <w:rPr>
                <w:sz w:val="20"/>
                <w:lang w:val="en-US"/>
              </w:rPr>
              <w:t xml:space="preserve">ers the intended purpose of </w:t>
            </w:r>
            <w:r w:rsidR="00280398">
              <w:rPr>
                <w:sz w:val="20"/>
                <w:lang w:val="en-US"/>
              </w:rPr>
              <w:t>a video.</w:t>
            </w:r>
          </w:p>
        </w:tc>
        <w:tc>
          <w:tcPr>
            <w:tcW w:w="1222" w:type="dxa"/>
            <w:vAlign w:val="center"/>
          </w:tcPr>
          <w:p w14:paraId="60D8D1D1" w14:textId="1F1BF6FD" w:rsidR="004F0747" w:rsidRPr="00D7434B" w:rsidRDefault="004F0747" w:rsidP="004F0747">
            <w:pPr>
              <w:jc w:val="center"/>
              <w:rPr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very suitable</w:t>
            </w:r>
            <w:r w:rsidRPr="00D7434B">
              <w:rPr>
                <w:b/>
                <w:sz w:val="20"/>
                <w:lang w:val="en-US"/>
              </w:rPr>
              <w:t xml:space="preserve"> (2)</w:t>
            </w:r>
          </w:p>
        </w:tc>
        <w:tc>
          <w:tcPr>
            <w:tcW w:w="1223" w:type="dxa"/>
            <w:vAlign w:val="center"/>
          </w:tcPr>
          <w:p w14:paraId="14619B60" w14:textId="2C93C4B3" w:rsidR="004F0747" w:rsidRDefault="004F0747" w:rsidP="004F0747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suitable</w:t>
            </w:r>
          </w:p>
          <w:p w14:paraId="78F62413" w14:textId="7F928079" w:rsidR="004F0747" w:rsidRPr="00D7434B" w:rsidRDefault="004F0747" w:rsidP="004F0747">
            <w:pPr>
              <w:jc w:val="center"/>
              <w:rPr>
                <w:sz w:val="20"/>
                <w:lang w:val="en-US"/>
              </w:rPr>
            </w:pPr>
            <w:r w:rsidRPr="00D7434B">
              <w:rPr>
                <w:b/>
                <w:sz w:val="20"/>
                <w:lang w:val="en-US"/>
              </w:rPr>
              <w:t>(1)</w:t>
            </w:r>
          </w:p>
        </w:tc>
        <w:tc>
          <w:tcPr>
            <w:tcW w:w="975" w:type="dxa"/>
            <w:vAlign w:val="center"/>
          </w:tcPr>
          <w:p w14:paraId="15D2F55A" w14:textId="3257908D" w:rsidR="004F0747" w:rsidRPr="00D7434B" w:rsidRDefault="004F0747" w:rsidP="004F0747">
            <w:pPr>
              <w:jc w:val="center"/>
              <w:rPr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neutral</w:t>
            </w:r>
            <w:r w:rsidRPr="00D7434B">
              <w:rPr>
                <w:b/>
                <w:sz w:val="20"/>
                <w:lang w:val="en-US"/>
              </w:rPr>
              <w:t xml:space="preserve"> (0)</w:t>
            </w:r>
          </w:p>
        </w:tc>
        <w:tc>
          <w:tcPr>
            <w:tcW w:w="1134" w:type="dxa"/>
            <w:vAlign w:val="center"/>
          </w:tcPr>
          <w:p w14:paraId="64514EF5" w14:textId="05E8C777" w:rsidR="004F0747" w:rsidRDefault="004F0747" w:rsidP="004F0747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unsuitable</w:t>
            </w:r>
          </w:p>
          <w:p w14:paraId="591B2854" w14:textId="1E4EEFC3" w:rsidR="004F0747" w:rsidRPr="00D7434B" w:rsidRDefault="004F0747" w:rsidP="004F0747">
            <w:pPr>
              <w:jc w:val="center"/>
              <w:rPr>
                <w:sz w:val="20"/>
                <w:lang w:val="en-US"/>
              </w:rPr>
            </w:pPr>
            <w:r w:rsidRPr="00D7434B">
              <w:rPr>
                <w:b/>
                <w:sz w:val="20"/>
                <w:lang w:val="en-US"/>
              </w:rPr>
              <w:t>(-1)</w:t>
            </w:r>
          </w:p>
        </w:tc>
        <w:tc>
          <w:tcPr>
            <w:tcW w:w="1276" w:type="dxa"/>
            <w:vAlign w:val="center"/>
          </w:tcPr>
          <w:p w14:paraId="01E705EC" w14:textId="2130F36D" w:rsidR="004F0747" w:rsidRPr="000D2D1D" w:rsidRDefault="004F0747" w:rsidP="000D2D1D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very unsuitable</w:t>
            </w:r>
            <w:r w:rsidR="000D2D1D">
              <w:rPr>
                <w:b/>
                <w:sz w:val="20"/>
                <w:lang w:val="en-US"/>
              </w:rPr>
              <w:t xml:space="preserve"> </w:t>
            </w:r>
            <w:r w:rsidRPr="00D7434B">
              <w:rPr>
                <w:b/>
                <w:sz w:val="20"/>
                <w:lang w:val="en-US"/>
              </w:rPr>
              <w:t>(-2)</w:t>
            </w:r>
          </w:p>
        </w:tc>
      </w:tr>
      <w:tr w:rsidR="004F0747" w:rsidRPr="00D7434B" w14:paraId="06ED13A6" w14:textId="77777777" w:rsidTr="004B00AA">
        <w:tc>
          <w:tcPr>
            <w:tcW w:w="3322" w:type="dxa"/>
            <w:vAlign w:val="center"/>
          </w:tcPr>
          <w:p w14:paraId="352FF791" w14:textId="7893648F" w:rsidR="004F0747" w:rsidRPr="00D7434B" w:rsidRDefault="004F0747" w:rsidP="004F0747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The vision video is _____ for the intended purpose of the scenario.</w:t>
            </w:r>
          </w:p>
        </w:tc>
        <w:tc>
          <w:tcPr>
            <w:tcW w:w="1222" w:type="dxa"/>
            <w:vAlign w:val="center"/>
          </w:tcPr>
          <w:p w14:paraId="0C394FF8" w14:textId="77777777" w:rsidR="004F0747" w:rsidRPr="00D7434B" w:rsidRDefault="004F0747" w:rsidP="004F0747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1223" w:type="dxa"/>
            <w:vAlign w:val="center"/>
          </w:tcPr>
          <w:p w14:paraId="0DBD8BDA" w14:textId="77777777" w:rsidR="004F0747" w:rsidRPr="00D7434B" w:rsidRDefault="004F0747" w:rsidP="004F0747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975" w:type="dxa"/>
            <w:vAlign w:val="center"/>
          </w:tcPr>
          <w:p w14:paraId="3BAAEADC" w14:textId="77777777" w:rsidR="004F0747" w:rsidRPr="00D7434B" w:rsidRDefault="004F0747" w:rsidP="004F0747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2700CA66" w14:textId="77777777" w:rsidR="004F0747" w:rsidRPr="00D7434B" w:rsidRDefault="004F0747" w:rsidP="004F0747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1276" w:type="dxa"/>
            <w:vAlign w:val="center"/>
          </w:tcPr>
          <w:p w14:paraId="646161AD" w14:textId="77777777" w:rsidR="004F0747" w:rsidRPr="00D7434B" w:rsidRDefault="004F0747" w:rsidP="004F0747">
            <w:pPr>
              <w:jc w:val="center"/>
              <w:rPr>
                <w:sz w:val="20"/>
                <w:lang w:val="en-US"/>
              </w:rPr>
            </w:pPr>
          </w:p>
        </w:tc>
      </w:tr>
      <w:tr w:rsidR="00A5353E" w:rsidRPr="00D7434B" w14:paraId="52012A26" w14:textId="77777777" w:rsidTr="004B00AA">
        <w:tc>
          <w:tcPr>
            <w:tcW w:w="3322" w:type="dxa"/>
            <w:vAlign w:val="center"/>
          </w:tcPr>
          <w:p w14:paraId="12D51C9D" w14:textId="78424BAC" w:rsidR="00A5353E" w:rsidRPr="008C393F" w:rsidRDefault="008C393F" w:rsidP="008C393F">
            <w:pPr>
              <w:rPr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 xml:space="preserve">Sense of responsibility: </w:t>
            </w:r>
            <w:r>
              <w:rPr>
                <w:sz w:val="20"/>
                <w:lang w:val="en-US"/>
              </w:rPr>
              <w:t>considers the compliance of a video with the legal regulations.</w:t>
            </w:r>
          </w:p>
        </w:tc>
        <w:tc>
          <w:tcPr>
            <w:tcW w:w="1222" w:type="dxa"/>
            <w:vAlign w:val="center"/>
          </w:tcPr>
          <w:p w14:paraId="14B76F6E" w14:textId="183CC3C2" w:rsidR="00A5353E" w:rsidRPr="00D7434B" w:rsidRDefault="00A5353E" w:rsidP="008C653C">
            <w:pPr>
              <w:jc w:val="center"/>
              <w:rPr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 xml:space="preserve">very </w:t>
            </w:r>
            <w:r w:rsidR="008C653C">
              <w:rPr>
                <w:b/>
                <w:sz w:val="20"/>
                <w:lang w:val="en-US"/>
              </w:rPr>
              <w:t>compliant</w:t>
            </w:r>
            <w:r w:rsidRPr="00D7434B">
              <w:rPr>
                <w:b/>
                <w:sz w:val="20"/>
                <w:lang w:val="en-US"/>
              </w:rPr>
              <w:t xml:space="preserve"> (2)</w:t>
            </w:r>
          </w:p>
        </w:tc>
        <w:tc>
          <w:tcPr>
            <w:tcW w:w="1223" w:type="dxa"/>
            <w:vAlign w:val="center"/>
          </w:tcPr>
          <w:p w14:paraId="5393E747" w14:textId="0B05857B" w:rsidR="00A5353E" w:rsidRDefault="008C653C" w:rsidP="00A5353E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compliant</w:t>
            </w:r>
          </w:p>
          <w:p w14:paraId="5C3A91DF" w14:textId="6C1C70B9" w:rsidR="00A5353E" w:rsidRPr="00D7434B" w:rsidRDefault="00A5353E" w:rsidP="00A5353E">
            <w:pPr>
              <w:jc w:val="center"/>
              <w:rPr>
                <w:sz w:val="20"/>
                <w:lang w:val="en-US"/>
              </w:rPr>
            </w:pPr>
            <w:r w:rsidRPr="00D7434B">
              <w:rPr>
                <w:b/>
                <w:sz w:val="20"/>
                <w:lang w:val="en-US"/>
              </w:rPr>
              <w:t>(1)</w:t>
            </w:r>
          </w:p>
        </w:tc>
        <w:tc>
          <w:tcPr>
            <w:tcW w:w="975" w:type="dxa"/>
            <w:vAlign w:val="center"/>
          </w:tcPr>
          <w:p w14:paraId="4DFAF9B8" w14:textId="1A1D528F" w:rsidR="00A5353E" w:rsidRPr="00D7434B" w:rsidRDefault="00A5353E" w:rsidP="00A5353E">
            <w:pPr>
              <w:jc w:val="center"/>
              <w:rPr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neutral</w:t>
            </w:r>
            <w:r w:rsidRPr="00D7434B">
              <w:rPr>
                <w:b/>
                <w:sz w:val="20"/>
                <w:lang w:val="en-US"/>
              </w:rPr>
              <w:t xml:space="preserve"> (0)</w:t>
            </w:r>
          </w:p>
        </w:tc>
        <w:tc>
          <w:tcPr>
            <w:tcW w:w="1134" w:type="dxa"/>
            <w:vAlign w:val="center"/>
          </w:tcPr>
          <w:p w14:paraId="304ADC4A" w14:textId="540A4EBC" w:rsidR="00A5353E" w:rsidRPr="000D2D1D" w:rsidRDefault="008C653C" w:rsidP="000D2D1D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non-compliant</w:t>
            </w:r>
            <w:r w:rsidR="000D2D1D">
              <w:rPr>
                <w:b/>
                <w:sz w:val="20"/>
                <w:lang w:val="en-US"/>
              </w:rPr>
              <w:t xml:space="preserve"> </w:t>
            </w:r>
            <w:r w:rsidR="00A5353E" w:rsidRPr="00D7434B">
              <w:rPr>
                <w:b/>
                <w:sz w:val="20"/>
                <w:lang w:val="en-US"/>
              </w:rPr>
              <w:t>(-1)</w:t>
            </w:r>
          </w:p>
        </w:tc>
        <w:tc>
          <w:tcPr>
            <w:tcW w:w="1276" w:type="dxa"/>
            <w:vAlign w:val="center"/>
          </w:tcPr>
          <w:p w14:paraId="1F8E7236" w14:textId="77777777" w:rsidR="000D2D1D" w:rsidRDefault="00A5353E" w:rsidP="000D2D1D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 xml:space="preserve">very </w:t>
            </w:r>
            <w:r w:rsidR="008C653C">
              <w:rPr>
                <w:b/>
                <w:sz w:val="20"/>
                <w:lang w:val="en-US"/>
              </w:rPr>
              <w:t>non-compliant</w:t>
            </w:r>
          </w:p>
          <w:p w14:paraId="42F1D18F" w14:textId="21784F7F" w:rsidR="00A5353E" w:rsidRPr="000D2D1D" w:rsidRDefault="00A5353E" w:rsidP="000D2D1D">
            <w:pPr>
              <w:jc w:val="center"/>
              <w:rPr>
                <w:b/>
                <w:sz w:val="20"/>
                <w:lang w:val="en-US"/>
              </w:rPr>
            </w:pPr>
            <w:r w:rsidRPr="00D7434B">
              <w:rPr>
                <w:b/>
                <w:sz w:val="20"/>
                <w:lang w:val="en-US"/>
              </w:rPr>
              <w:t>(-2)</w:t>
            </w:r>
          </w:p>
        </w:tc>
      </w:tr>
      <w:tr w:rsidR="00A5353E" w:rsidRPr="00D7434B" w14:paraId="35CD49DA" w14:textId="77777777" w:rsidTr="004B00AA">
        <w:tc>
          <w:tcPr>
            <w:tcW w:w="3322" w:type="dxa"/>
            <w:vAlign w:val="center"/>
          </w:tcPr>
          <w:p w14:paraId="4415673F" w14:textId="55E731EB" w:rsidR="00A5353E" w:rsidRPr="00D7434B" w:rsidRDefault="00BF4295" w:rsidP="00A5353E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The vision video is _____ </w:t>
            </w:r>
            <w:r w:rsidR="00A5353E">
              <w:rPr>
                <w:sz w:val="20"/>
                <w:lang w:val="en-US"/>
              </w:rPr>
              <w:t xml:space="preserve">with </w:t>
            </w:r>
            <w:r w:rsidR="00924DF2">
              <w:rPr>
                <w:sz w:val="20"/>
                <w:lang w:val="en-US"/>
              </w:rPr>
              <w:t xml:space="preserve">the </w:t>
            </w:r>
            <w:r w:rsidR="00A5353E">
              <w:rPr>
                <w:sz w:val="20"/>
                <w:lang w:val="en-US"/>
              </w:rPr>
              <w:t>legal regulations.</w:t>
            </w:r>
          </w:p>
        </w:tc>
        <w:tc>
          <w:tcPr>
            <w:tcW w:w="1222" w:type="dxa"/>
            <w:vAlign w:val="center"/>
          </w:tcPr>
          <w:p w14:paraId="0426BF9F" w14:textId="77777777" w:rsidR="00A5353E" w:rsidRPr="00D7434B" w:rsidRDefault="00A5353E" w:rsidP="00A5353E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1223" w:type="dxa"/>
            <w:vAlign w:val="center"/>
          </w:tcPr>
          <w:p w14:paraId="5D91E12B" w14:textId="77777777" w:rsidR="00A5353E" w:rsidRPr="00D7434B" w:rsidRDefault="00A5353E" w:rsidP="00A5353E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975" w:type="dxa"/>
            <w:vAlign w:val="center"/>
          </w:tcPr>
          <w:p w14:paraId="4078277B" w14:textId="77777777" w:rsidR="00A5353E" w:rsidRPr="00D7434B" w:rsidRDefault="00A5353E" w:rsidP="00A5353E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5C8F72FF" w14:textId="77777777" w:rsidR="00A5353E" w:rsidRPr="00D7434B" w:rsidRDefault="00A5353E" w:rsidP="00A5353E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1276" w:type="dxa"/>
            <w:vAlign w:val="center"/>
          </w:tcPr>
          <w:p w14:paraId="063B8E43" w14:textId="77777777" w:rsidR="00A5353E" w:rsidRPr="00D7434B" w:rsidRDefault="00A5353E" w:rsidP="00A5353E">
            <w:pPr>
              <w:jc w:val="center"/>
              <w:rPr>
                <w:sz w:val="20"/>
                <w:lang w:val="en-US"/>
              </w:rPr>
            </w:pPr>
          </w:p>
        </w:tc>
      </w:tr>
      <w:tr w:rsidR="00924DF2" w:rsidRPr="00D7434B" w14:paraId="6D663FBC" w14:textId="77777777" w:rsidTr="004B00AA">
        <w:tc>
          <w:tcPr>
            <w:tcW w:w="3322" w:type="dxa"/>
            <w:vAlign w:val="center"/>
          </w:tcPr>
          <w:p w14:paraId="335D5BC1" w14:textId="727B68D5" w:rsidR="00924DF2" w:rsidRDefault="00924DF2" w:rsidP="00FD75AC">
            <w:pPr>
              <w:rPr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 xml:space="preserve">Support: </w:t>
            </w:r>
            <w:r>
              <w:rPr>
                <w:sz w:val="20"/>
                <w:lang w:val="en-US"/>
              </w:rPr>
              <w:t xml:space="preserve">considers </w:t>
            </w:r>
            <w:r w:rsidR="00FD75AC">
              <w:rPr>
                <w:sz w:val="20"/>
                <w:lang w:val="en-US"/>
              </w:rPr>
              <w:t>the level of acceptance of</w:t>
            </w:r>
            <w:r>
              <w:rPr>
                <w:sz w:val="20"/>
                <w:lang w:val="en-US"/>
              </w:rPr>
              <w:t xml:space="preserve"> a vision</w:t>
            </w:r>
            <w:r w:rsidR="00FD75AC">
              <w:rPr>
                <w:sz w:val="20"/>
                <w:lang w:val="en-US"/>
              </w:rPr>
              <w:t>, i.e.,</w:t>
            </w:r>
            <w:r>
              <w:rPr>
                <w:sz w:val="20"/>
                <w:lang w:val="en-US"/>
              </w:rPr>
              <w:t xml:space="preserve"> </w:t>
            </w:r>
            <w:r w:rsidR="00FD75AC">
              <w:rPr>
                <w:sz w:val="20"/>
                <w:lang w:val="en-US"/>
              </w:rPr>
              <w:t>whether all parties involved share the vision</w:t>
            </w:r>
            <w:r>
              <w:rPr>
                <w:sz w:val="20"/>
                <w:lang w:val="en-US"/>
              </w:rPr>
              <w:t>.</w:t>
            </w:r>
          </w:p>
        </w:tc>
        <w:tc>
          <w:tcPr>
            <w:tcW w:w="1222" w:type="dxa"/>
            <w:vAlign w:val="center"/>
          </w:tcPr>
          <w:p w14:paraId="1F95C778" w14:textId="5D7DFD02" w:rsidR="00924DF2" w:rsidRPr="00D7434B" w:rsidRDefault="00924DF2" w:rsidP="00924DF2">
            <w:pPr>
              <w:jc w:val="center"/>
              <w:rPr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totally agree</w:t>
            </w:r>
            <w:r w:rsidRPr="00D7434B">
              <w:rPr>
                <w:b/>
                <w:sz w:val="20"/>
                <w:lang w:val="en-US"/>
              </w:rPr>
              <w:t xml:space="preserve"> (2)</w:t>
            </w:r>
          </w:p>
        </w:tc>
        <w:tc>
          <w:tcPr>
            <w:tcW w:w="1223" w:type="dxa"/>
            <w:vAlign w:val="center"/>
          </w:tcPr>
          <w:p w14:paraId="435198AD" w14:textId="01458254" w:rsidR="00924DF2" w:rsidRDefault="00924DF2" w:rsidP="00924DF2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agree</w:t>
            </w:r>
          </w:p>
          <w:p w14:paraId="5011FD97" w14:textId="2C5B043C" w:rsidR="00924DF2" w:rsidRPr="00D7434B" w:rsidRDefault="00924DF2" w:rsidP="00924DF2">
            <w:pPr>
              <w:jc w:val="center"/>
              <w:rPr>
                <w:sz w:val="20"/>
                <w:lang w:val="en-US"/>
              </w:rPr>
            </w:pPr>
            <w:r w:rsidRPr="00D7434B">
              <w:rPr>
                <w:b/>
                <w:sz w:val="20"/>
                <w:lang w:val="en-US"/>
              </w:rPr>
              <w:t>(1)</w:t>
            </w:r>
          </w:p>
        </w:tc>
        <w:tc>
          <w:tcPr>
            <w:tcW w:w="975" w:type="dxa"/>
            <w:vAlign w:val="center"/>
          </w:tcPr>
          <w:p w14:paraId="5D3A7022" w14:textId="3ABE2E0A" w:rsidR="00924DF2" w:rsidRPr="00D7434B" w:rsidRDefault="00924DF2" w:rsidP="00924DF2">
            <w:pPr>
              <w:jc w:val="center"/>
              <w:rPr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neutral</w:t>
            </w:r>
            <w:r w:rsidRPr="00D7434B">
              <w:rPr>
                <w:b/>
                <w:sz w:val="20"/>
                <w:lang w:val="en-US"/>
              </w:rPr>
              <w:t xml:space="preserve"> (0)</w:t>
            </w:r>
          </w:p>
        </w:tc>
        <w:tc>
          <w:tcPr>
            <w:tcW w:w="1134" w:type="dxa"/>
            <w:vAlign w:val="center"/>
          </w:tcPr>
          <w:p w14:paraId="2CF910F9" w14:textId="559F5DBB" w:rsidR="00924DF2" w:rsidRDefault="00924DF2" w:rsidP="00924DF2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disagree</w:t>
            </w:r>
          </w:p>
          <w:p w14:paraId="25EC9FDF" w14:textId="6A0CE40A" w:rsidR="00924DF2" w:rsidRPr="00D7434B" w:rsidRDefault="00924DF2" w:rsidP="00924DF2">
            <w:pPr>
              <w:jc w:val="center"/>
              <w:rPr>
                <w:sz w:val="20"/>
                <w:lang w:val="en-US"/>
              </w:rPr>
            </w:pPr>
            <w:r w:rsidRPr="00D7434B">
              <w:rPr>
                <w:b/>
                <w:sz w:val="20"/>
                <w:lang w:val="en-US"/>
              </w:rPr>
              <w:t>(-1)</w:t>
            </w:r>
          </w:p>
        </w:tc>
        <w:tc>
          <w:tcPr>
            <w:tcW w:w="1276" w:type="dxa"/>
            <w:vAlign w:val="center"/>
          </w:tcPr>
          <w:p w14:paraId="01BDE77C" w14:textId="60161666" w:rsidR="00924DF2" w:rsidRPr="000D2D1D" w:rsidRDefault="00924DF2" w:rsidP="000D2D1D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very disagree</w:t>
            </w:r>
            <w:r w:rsidR="000D2D1D">
              <w:rPr>
                <w:b/>
                <w:sz w:val="20"/>
                <w:lang w:val="en-US"/>
              </w:rPr>
              <w:t xml:space="preserve"> </w:t>
            </w:r>
            <w:r w:rsidRPr="00D7434B">
              <w:rPr>
                <w:b/>
                <w:sz w:val="20"/>
                <w:lang w:val="en-US"/>
              </w:rPr>
              <w:t>(-2)</w:t>
            </w:r>
          </w:p>
        </w:tc>
      </w:tr>
      <w:tr w:rsidR="00924DF2" w:rsidRPr="00D7434B" w14:paraId="44A6D4CF" w14:textId="77777777" w:rsidTr="004B00AA">
        <w:tc>
          <w:tcPr>
            <w:tcW w:w="3322" w:type="dxa"/>
            <w:vAlign w:val="center"/>
          </w:tcPr>
          <w:p w14:paraId="4ACB090C" w14:textId="00CE0FD1" w:rsidR="00924DF2" w:rsidRPr="00D7434B" w:rsidRDefault="00924DF2" w:rsidP="00FD75AC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I _____ that I </w:t>
            </w:r>
            <w:r w:rsidR="00FD75AC">
              <w:rPr>
                <w:sz w:val="20"/>
                <w:lang w:val="en-US"/>
              </w:rPr>
              <w:t>accept</w:t>
            </w:r>
            <w:r>
              <w:rPr>
                <w:sz w:val="20"/>
                <w:lang w:val="en-US"/>
              </w:rPr>
              <w:t xml:space="preserve"> and </w:t>
            </w:r>
            <w:r w:rsidR="00FD75AC">
              <w:rPr>
                <w:sz w:val="20"/>
                <w:lang w:val="en-US"/>
              </w:rPr>
              <w:t>share</w:t>
            </w:r>
            <w:r>
              <w:rPr>
                <w:sz w:val="20"/>
                <w:lang w:val="en-US"/>
              </w:rPr>
              <w:t xml:space="preserve"> the vision presen</w:t>
            </w:r>
            <w:bookmarkStart w:id="0" w:name="_GoBack"/>
            <w:bookmarkEnd w:id="0"/>
            <w:r>
              <w:rPr>
                <w:sz w:val="20"/>
                <w:lang w:val="en-US"/>
              </w:rPr>
              <w:t xml:space="preserve">ted in the vision video. </w:t>
            </w:r>
          </w:p>
        </w:tc>
        <w:tc>
          <w:tcPr>
            <w:tcW w:w="1222" w:type="dxa"/>
            <w:vAlign w:val="center"/>
          </w:tcPr>
          <w:p w14:paraId="6A26F5C3" w14:textId="77777777" w:rsidR="00924DF2" w:rsidRPr="00D7434B" w:rsidRDefault="00924DF2" w:rsidP="00924DF2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1223" w:type="dxa"/>
            <w:vAlign w:val="center"/>
          </w:tcPr>
          <w:p w14:paraId="73AF22F6" w14:textId="77777777" w:rsidR="00924DF2" w:rsidRPr="00D7434B" w:rsidRDefault="00924DF2" w:rsidP="00924DF2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975" w:type="dxa"/>
            <w:vAlign w:val="center"/>
          </w:tcPr>
          <w:p w14:paraId="20DD3181" w14:textId="77777777" w:rsidR="00924DF2" w:rsidRPr="00D7434B" w:rsidRDefault="00924DF2" w:rsidP="00924DF2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60C0D856" w14:textId="77777777" w:rsidR="00924DF2" w:rsidRPr="00D7434B" w:rsidRDefault="00924DF2" w:rsidP="00924DF2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1276" w:type="dxa"/>
            <w:vAlign w:val="center"/>
          </w:tcPr>
          <w:p w14:paraId="6138371A" w14:textId="77777777" w:rsidR="00924DF2" w:rsidRPr="00D7434B" w:rsidRDefault="00924DF2" w:rsidP="00924DF2">
            <w:pPr>
              <w:jc w:val="center"/>
              <w:rPr>
                <w:sz w:val="20"/>
                <w:lang w:val="en-US"/>
              </w:rPr>
            </w:pPr>
          </w:p>
        </w:tc>
      </w:tr>
      <w:tr w:rsidR="00924DF2" w:rsidRPr="00D7434B" w14:paraId="21873011" w14:textId="77777777" w:rsidTr="004B00AA">
        <w:tc>
          <w:tcPr>
            <w:tcW w:w="3322" w:type="dxa"/>
            <w:vAlign w:val="center"/>
          </w:tcPr>
          <w:p w14:paraId="4191FF71" w14:textId="12C0DA03" w:rsidR="00924DF2" w:rsidRPr="00D7434B" w:rsidRDefault="00924DF2" w:rsidP="00FD75AC">
            <w:pPr>
              <w:rPr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 xml:space="preserve">Stability: </w:t>
            </w:r>
            <w:r>
              <w:rPr>
                <w:sz w:val="20"/>
                <w:lang w:val="en-US"/>
              </w:rPr>
              <w:t xml:space="preserve">considers </w:t>
            </w:r>
            <w:r w:rsidR="00FD75AC">
              <w:rPr>
                <w:sz w:val="20"/>
                <w:lang w:val="en-US"/>
              </w:rPr>
              <w:t>the consistency of a vision</w:t>
            </w:r>
            <w:r w:rsidR="00DB267F">
              <w:rPr>
                <w:sz w:val="20"/>
                <w:lang w:val="en-US"/>
              </w:rPr>
              <w:t xml:space="preserve"> over time.</w:t>
            </w:r>
          </w:p>
        </w:tc>
        <w:tc>
          <w:tcPr>
            <w:tcW w:w="1222" w:type="dxa"/>
            <w:vAlign w:val="center"/>
          </w:tcPr>
          <w:p w14:paraId="190164B3" w14:textId="5158AE72" w:rsidR="00924DF2" w:rsidRPr="00D7434B" w:rsidRDefault="00924DF2" w:rsidP="004B7D5C">
            <w:pPr>
              <w:jc w:val="center"/>
              <w:rPr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 xml:space="preserve">very </w:t>
            </w:r>
            <w:r w:rsidR="004B7D5C">
              <w:rPr>
                <w:b/>
                <w:sz w:val="20"/>
                <w:lang w:val="en-US"/>
              </w:rPr>
              <w:t>stable</w:t>
            </w:r>
            <w:r w:rsidRPr="00D7434B">
              <w:rPr>
                <w:b/>
                <w:sz w:val="20"/>
                <w:lang w:val="en-US"/>
              </w:rPr>
              <w:t xml:space="preserve"> (2)</w:t>
            </w:r>
          </w:p>
        </w:tc>
        <w:tc>
          <w:tcPr>
            <w:tcW w:w="1223" w:type="dxa"/>
            <w:vAlign w:val="center"/>
          </w:tcPr>
          <w:p w14:paraId="291D3A84" w14:textId="6AA40F93" w:rsidR="00924DF2" w:rsidRDefault="004B7D5C" w:rsidP="00924DF2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st</w:t>
            </w:r>
            <w:r w:rsidR="00924DF2">
              <w:rPr>
                <w:b/>
                <w:sz w:val="20"/>
                <w:lang w:val="en-US"/>
              </w:rPr>
              <w:t>able</w:t>
            </w:r>
          </w:p>
          <w:p w14:paraId="6580E7EA" w14:textId="615AA57B" w:rsidR="00924DF2" w:rsidRPr="00D7434B" w:rsidRDefault="00924DF2" w:rsidP="00924DF2">
            <w:pPr>
              <w:jc w:val="center"/>
              <w:rPr>
                <w:sz w:val="20"/>
                <w:lang w:val="en-US"/>
              </w:rPr>
            </w:pPr>
            <w:r w:rsidRPr="00D7434B">
              <w:rPr>
                <w:b/>
                <w:sz w:val="20"/>
                <w:lang w:val="en-US"/>
              </w:rPr>
              <w:t>(1)</w:t>
            </w:r>
          </w:p>
        </w:tc>
        <w:tc>
          <w:tcPr>
            <w:tcW w:w="975" w:type="dxa"/>
            <w:vAlign w:val="center"/>
          </w:tcPr>
          <w:p w14:paraId="1D4DE163" w14:textId="6D8B3D1E" w:rsidR="00924DF2" w:rsidRPr="00D7434B" w:rsidRDefault="00924DF2" w:rsidP="00924DF2">
            <w:pPr>
              <w:jc w:val="center"/>
              <w:rPr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neutral</w:t>
            </w:r>
            <w:r w:rsidRPr="00D7434B">
              <w:rPr>
                <w:b/>
                <w:sz w:val="20"/>
                <w:lang w:val="en-US"/>
              </w:rPr>
              <w:t xml:space="preserve"> (0)</w:t>
            </w:r>
          </w:p>
        </w:tc>
        <w:tc>
          <w:tcPr>
            <w:tcW w:w="1134" w:type="dxa"/>
            <w:vAlign w:val="center"/>
          </w:tcPr>
          <w:p w14:paraId="11B49526" w14:textId="3F576B5D" w:rsidR="00924DF2" w:rsidRDefault="00924DF2" w:rsidP="00924DF2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uns</w:t>
            </w:r>
            <w:r w:rsidR="004B7D5C">
              <w:rPr>
                <w:b/>
                <w:sz w:val="20"/>
                <w:lang w:val="en-US"/>
              </w:rPr>
              <w:t>tabl</w:t>
            </w:r>
            <w:r>
              <w:rPr>
                <w:b/>
                <w:sz w:val="20"/>
                <w:lang w:val="en-US"/>
              </w:rPr>
              <w:t>e</w:t>
            </w:r>
          </w:p>
          <w:p w14:paraId="4FCC6396" w14:textId="57CA7FFC" w:rsidR="00924DF2" w:rsidRPr="00D7434B" w:rsidRDefault="00924DF2" w:rsidP="00924DF2">
            <w:pPr>
              <w:jc w:val="center"/>
              <w:rPr>
                <w:sz w:val="20"/>
                <w:lang w:val="en-US"/>
              </w:rPr>
            </w:pPr>
            <w:r w:rsidRPr="00D7434B">
              <w:rPr>
                <w:b/>
                <w:sz w:val="20"/>
                <w:lang w:val="en-US"/>
              </w:rPr>
              <w:t>(-1)</w:t>
            </w:r>
          </w:p>
        </w:tc>
        <w:tc>
          <w:tcPr>
            <w:tcW w:w="1276" w:type="dxa"/>
            <w:vAlign w:val="center"/>
          </w:tcPr>
          <w:p w14:paraId="6F155C6A" w14:textId="22106CFE" w:rsidR="00924DF2" w:rsidRPr="000D2D1D" w:rsidRDefault="00924DF2" w:rsidP="000D2D1D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very uns</w:t>
            </w:r>
            <w:r w:rsidR="004B7D5C">
              <w:rPr>
                <w:b/>
                <w:sz w:val="20"/>
                <w:lang w:val="en-US"/>
              </w:rPr>
              <w:t>ta</w:t>
            </w:r>
            <w:r>
              <w:rPr>
                <w:b/>
                <w:sz w:val="20"/>
                <w:lang w:val="en-US"/>
              </w:rPr>
              <w:t>ble</w:t>
            </w:r>
            <w:r w:rsidR="000D2D1D">
              <w:rPr>
                <w:b/>
                <w:sz w:val="20"/>
                <w:lang w:val="en-US"/>
              </w:rPr>
              <w:t xml:space="preserve"> </w:t>
            </w:r>
            <w:r w:rsidRPr="00D7434B">
              <w:rPr>
                <w:b/>
                <w:sz w:val="20"/>
                <w:lang w:val="en-US"/>
              </w:rPr>
              <w:t>(-2)</w:t>
            </w:r>
          </w:p>
        </w:tc>
      </w:tr>
      <w:tr w:rsidR="00924DF2" w:rsidRPr="00D7434B" w14:paraId="6DB12424" w14:textId="77777777" w:rsidTr="004B00AA">
        <w:tc>
          <w:tcPr>
            <w:tcW w:w="3322" w:type="dxa"/>
            <w:vAlign w:val="center"/>
          </w:tcPr>
          <w:p w14:paraId="69FDC477" w14:textId="7F074310" w:rsidR="00924DF2" w:rsidRPr="00D7434B" w:rsidRDefault="00924DF2" w:rsidP="004B7D5C">
            <w:pPr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The vision video presents a </w:t>
            </w:r>
            <w:r w:rsidR="004B7D5C">
              <w:rPr>
                <w:sz w:val="20"/>
                <w:lang w:val="en-US"/>
              </w:rPr>
              <w:t>_____</w:t>
            </w:r>
            <w:r>
              <w:rPr>
                <w:sz w:val="20"/>
                <w:lang w:val="en-US"/>
              </w:rPr>
              <w:t xml:space="preserve"> vision.</w:t>
            </w:r>
          </w:p>
        </w:tc>
        <w:tc>
          <w:tcPr>
            <w:tcW w:w="1222" w:type="dxa"/>
            <w:vAlign w:val="center"/>
          </w:tcPr>
          <w:p w14:paraId="4766F1E8" w14:textId="77777777" w:rsidR="00924DF2" w:rsidRPr="00D7434B" w:rsidRDefault="00924DF2" w:rsidP="00924DF2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1223" w:type="dxa"/>
            <w:vAlign w:val="center"/>
          </w:tcPr>
          <w:p w14:paraId="535B219B" w14:textId="77777777" w:rsidR="00924DF2" w:rsidRPr="00D7434B" w:rsidRDefault="00924DF2" w:rsidP="00924DF2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975" w:type="dxa"/>
            <w:vAlign w:val="center"/>
          </w:tcPr>
          <w:p w14:paraId="6A25065B" w14:textId="77777777" w:rsidR="00924DF2" w:rsidRPr="00D7434B" w:rsidRDefault="00924DF2" w:rsidP="00924DF2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1134" w:type="dxa"/>
            <w:vAlign w:val="center"/>
          </w:tcPr>
          <w:p w14:paraId="2971C31A" w14:textId="77777777" w:rsidR="00924DF2" w:rsidRPr="00D7434B" w:rsidRDefault="00924DF2" w:rsidP="00924DF2">
            <w:pPr>
              <w:jc w:val="center"/>
              <w:rPr>
                <w:sz w:val="20"/>
                <w:lang w:val="en-US"/>
              </w:rPr>
            </w:pPr>
          </w:p>
        </w:tc>
        <w:tc>
          <w:tcPr>
            <w:tcW w:w="1276" w:type="dxa"/>
            <w:vAlign w:val="center"/>
          </w:tcPr>
          <w:p w14:paraId="0C568175" w14:textId="77777777" w:rsidR="00924DF2" w:rsidRPr="00D7434B" w:rsidRDefault="00924DF2" w:rsidP="00924DF2">
            <w:pPr>
              <w:jc w:val="center"/>
              <w:rPr>
                <w:sz w:val="20"/>
                <w:lang w:val="en-US"/>
              </w:rPr>
            </w:pPr>
          </w:p>
        </w:tc>
      </w:tr>
    </w:tbl>
    <w:p w14:paraId="790BE5BF" w14:textId="1AB38B60" w:rsidR="00A1316B" w:rsidRPr="00D7434B" w:rsidRDefault="00A1316B" w:rsidP="005819E9">
      <w:pPr>
        <w:rPr>
          <w:sz w:val="20"/>
          <w:szCs w:val="20"/>
          <w:lang w:val="en-US"/>
        </w:rPr>
      </w:pPr>
    </w:p>
    <w:sectPr w:rsidR="00A1316B" w:rsidRPr="00D7434B" w:rsidSect="009D5C2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134" w:bottom="284" w:left="1418" w:header="709" w:footer="454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5E142D4" w16cid:durableId="1D751DB2"/>
  <w16cid:commentId w16cid:paraId="3740DC10" w16cid:durableId="1D753E24"/>
  <w16cid:commentId w16cid:paraId="34A082CC" w16cid:durableId="1D753E25"/>
  <w16cid:commentId w16cid:paraId="052AD8CC" w16cid:durableId="1D753E26"/>
  <w16cid:commentId w16cid:paraId="530D6E68" w16cid:durableId="1D753E27"/>
  <w16cid:commentId w16cid:paraId="4742FD4B" w16cid:durableId="1D753E28"/>
  <w16cid:commentId w16cid:paraId="75BC2460" w16cid:durableId="1D753E29"/>
  <w16cid:commentId w16cid:paraId="5C5BF494" w16cid:durableId="1D753E2A"/>
  <w16cid:commentId w16cid:paraId="346A6EE0" w16cid:durableId="1D753E2B"/>
  <w16cid:commentId w16cid:paraId="727D113B" w16cid:durableId="1D753E2C"/>
  <w16cid:commentId w16cid:paraId="29F9DB1C" w16cid:durableId="1D753E2D"/>
  <w16cid:commentId w16cid:paraId="78D0E93D" w16cid:durableId="1D753E2E"/>
  <w16cid:commentId w16cid:paraId="43834D27" w16cid:durableId="1D753E2F"/>
  <w16cid:commentId w16cid:paraId="09829C88" w16cid:durableId="1D753E30"/>
  <w16cid:commentId w16cid:paraId="3DC9A090" w16cid:durableId="1D753E3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1C66F4" w14:textId="77777777" w:rsidR="00C168C3" w:rsidRDefault="00C168C3" w:rsidP="00A76598">
      <w:r>
        <w:separator/>
      </w:r>
    </w:p>
  </w:endnote>
  <w:endnote w:type="continuationSeparator" w:id="0">
    <w:p w14:paraId="38CF2348" w14:textId="77777777" w:rsidR="00C168C3" w:rsidRDefault="00C168C3" w:rsidP="00A765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43AE63" w14:textId="77777777" w:rsidR="00A80358" w:rsidRDefault="00A8035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ABBFD2" w14:textId="77777777" w:rsidR="00D7434B" w:rsidRPr="00A80358" w:rsidRDefault="00D7434B" w:rsidP="00A80358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3D0B6A" w14:textId="77777777" w:rsidR="00D7434B" w:rsidRPr="00A80358" w:rsidRDefault="00D7434B" w:rsidP="00A8035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67AD47" w14:textId="77777777" w:rsidR="00C168C3" w:rsidRPr="00ED0D02" w:rsidRDefault="00C168C3" w:rsidP="00ED0D02">
      <w:pPr>
        <w:pStyle w:val="Fuzeile"/>
      </w:pPr>
    </w:p>
  </w:footnote>
  <w:footnote w:type="continuationSeparator" w:id="0">
    <w:p w14:paraId="2F945169" w14:textId="77777777" w:rsidR="00C168C3" w:rsidRDefault="00C168C3" w:rsidP="00A765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C9C9D9" w14:textId="77777777" w:rsidR="00A80358" w:rsidRDefault="00A8035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0E8936" w14:textId="77777777" w:rsidR="00D7434B" w:rsidRPr="00A80358" w:rsidRDefault="00D7434B" w:rsidP="00A80358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72ED52" w14:textId="779FCD6A" w:rsidR="00D7434B" w:rsidRPr="00341EE5" w:rsidRDefault="00D7434B" w:rsidP="00341EE5">
    <w:pPr>
      <w:pStyle w:val="Kopfzeile"/>
      <w:tabs>
        <w:tab w:val="clear" w:pos="9072"/>
        <w:tab w:val="right" w:pos="9360"/>
      </w:tabs>
      <w:rPr>
        <w:i/>
        <w:color w:val="808080" w:themeColor="background1" w:themeShade="8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FEF4685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B184C43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5C1623E6"/>
    <w:lvl w:ilvl="0">
      <w:start w:val="1"/>
      <w:numFmt w:val="bullet"/>
      <w:lvlText w:val=""/>
      <w:lvlJc w:val="left"/>
      <w:pPr>
        <w:ind w:left="2061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CCC4272"/>
    <w:lvl w:ilvl="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63C6400C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06D7B89"/>
    <w:multiLevelType w:val="hybridMultilevel"/>
    <w:tmpl w:val="58FC1CDE"/>
    <w:lvl w:ilvl="0" w:tplc="BA164EB8">
      <w:start w:val="1"/>
      <w:numFmt w:val="bullet"/>
      <w:lvlText w:val=""/>
      <w:lvlJc w:val="left"/>
      <w:pPr>
        <w:ind w:left="567" w:hanging="567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0C5F98"/>
    <w:multiLevelType w:val="hybridMultilevel"/>
    <w:tmpl w:val="7EE6C2E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10192E"/>
    <w:multiLevelType w:val="multilevel"/>
    <w:tmpl w:val="DA1CEF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55D4ECB"/>
    <w:multiLevelType w:val="multilevel"/>
    <w:tmpl w:val="4DC03B84"/>
    <w:lvl w:ilvl="0">
      <w:start w:val="1"/>
      <w:numFmt w:val="lowerLetter"/>
      <w:lvlText w:val="%1)"/>
      <w:lvlJc w:val="left"/>
      <w:pPr>
        <w:ind w:left="227" w:hanging="22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77" w:hanging="226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1928" w:hanging="227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778" w:hanging="226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29" w:hanging="227"/>
      </w:pPr>
      <w:rPr>
        <w:rFonts w:hint="default"/>
      </w:rPr>
    </w:lvl>
    <w:lvl w:ilvl="5">
      <w:start w:val="1"/>
      <w:numFmt w:val="lowerLetter"/>
      <w:lvlText w:val="%6)"/>
      <w:lvlJc w:val="right"/>
      <w:pPr>
        <w:ind w:left="4479" w:hanging="22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5103"/>
        </w:tabs>
        <w:ind w:left="5330" w:hanging="22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954"/>
        </w:tabs>
        <w:ind w:left="6180" w:hanging="226"/>
      </w:pPr>
      <w:rPr>
        <w:rFonts w:hint="default"/>
      </w:rPr>
    </w:lvl>
    <w:lvl w:ilvl="8">
      <w:start w:val="1"/>
      <w:numFmt w:val="lowerLetter"/>
      <w:lvlText w:val="%9)"/>
      <w:lvlJc w:val="right"/>
      <w:pPr>
        <w:tabs>
          <w:tab w:val="num" w:pos="6804"/>
        </w:tabs>
        <w:ind w:left="7031" w:hanging="227"/>
      </w:pPr>
      <w:rPr>
        <w:rFonts w:hint="default"/>
      </w:rPr>
    </w:lvl>
  </w:abstractNum>
  <w:abstractNum w:abstractNumId="9" w15:restartNumberingAfterBreak="0">
    <w:nsid w:val="24C0183D"/>
    <w:multiLevelType w:val="multilevel"/>
    <w:tmpl w:val="08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0" w15:restartNumberingAfterBreak="0">
    <w:nsid w:val="2B2E4FEE"/>
    <w:multiLevelType w:val="hybridMultilevel"/>
    <w:tmpl w:val="92A0889E"/>
    <w:lvl w:ilvl="0" w:tplc="0C800894">
      <w:start w:val="1"/>
      <w:numFmt w:val="decimal"/>
      <w:lvlText w:val="%1."/>
      <w:lvlJc w:val="left"/>
      <w:pPr>
        <w:ind w:left="720" w:hanging="360"/>
      </w:pPr>
    </w:lvl>
    <w:lvl w:ilvl="1" w:tplc="0807000F">
      <w:start w:val="1"/>
      <w:numFmt w:val="decimal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326A66"/>
    <w:multiLevelType w:val="hybridMultilevel"/>
    <w:tmpl w:val="50288A98"/>
    <w:lvl w:ilvl="0" w:tplc="3708AE68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F96307"/>
    <w:multiLevelType w:val="hybridMultilevel"/>
    <w:tmpl w:val="3822C5F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46324F"/>
    <w:multiLevelType w:val="hybridMultilevel"/>
    <w:tmpl w:val="3822C5F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8E6637"/>
    <w:multiLevelType w:val="hybridMultilevel"/>
    <w:tmpl w:val="3822C5F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BC1A1B"/>
    <w:multiLevelType w:val="hybridMultilevel"/>
    <w:tmpl w:val="A6FA64D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62687F"/>
    <w:multiLevelType w:val="multilevel"/>
    <w:tmpl w:val="4DC03B84"/>
    <w:lvl w:ilvl="0">
      <w:start w:val="1"/>
      <w:numFmt w:val="lowerLetter"/>
      <w:lvlText w:val="%1)"/>
      <w:lvlJc w:val="left"/>
      <w:pPr>
        <w:ind w:left="227" w:hanging="22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77" w:hanging="226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1928" w:hanging="227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778" w:hanging="226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29" w:hanging="227"/>
      </w:pPr>
      <w:rPr>
        <w:rFonts w:hint="default"/>
      </w:rPr>
    </w:lvl>
    <w:lvl w:ilvl="5">
      <w:start w:val="1"/>
      <w:numFmt w:val="lowerLetter"/>
      <w:lvlText w:val="%6)"/>
      <w:lvlJc w:val="right"/>
      <w:pPr>
        <w:ind w:left="4479" w:hanging="226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5103"/>
        </w:tabs>
        <w:ind w:left="5330" w:hanging="22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954"/>
        </w:tabs>
        <w:ind w:left="6180" w:hanging="226"/>
      </w:pPr>
      <w:rPr>
        <w:rFonts w:hint="default"/>
      </w:rPr>
    </w:lvl>
    <w:lvl w:ilvl="8">
      <w:start w:val="1"/>
      <w:numFmt w:val="lowerLetter"/>
      <w:lvlText w:val="%9)"/>
      <w:lvlJc w:val="right"/>
      <w:pPr>
        <w:tabs>
          <w:tab w:val="num" w:pos="6804"/>
        </w:tabs>
        <w:ind w:left="7031" w:hanging="227"/>
      </w:pPr>
      <w:rPr>
        <w:rFonts w:hint="default"/>
      </w:rPr>
    </w:lvl>
  </w:abstractNum>
  <w:abstractNum w:abstractNumId="17" w15:restartNumberingAfterBreak="0">
    <w:nsid w:val="4E02712E"/>
    <w:multiLevelType w:val="multilevel"/>
    <w:tmpl w:val="506826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4E7D487C"/>
    <w:multiLevelType w:val="multilevel"/>
    <w:tmpl w:val="5BBEFE14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1F44949"/>
    <w:multiLevelType w:val="hybridMultilevel"/>
    <w:tmpl w:val="F6385F22"/>
    <w:lvl w:ilvl="0" w:tplc="38BA8D38">
      <w:start w:val="1"/>
      <w:numFmt w:val="bullet"/>
      <w:pStyle w:val="Listenabsatz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D907BD"/>
    <w:multiLevelType w:val="hybridMultilevel"/>
    <w:tmpl w:val="3822C5F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0A15AB"/>
    <w:multiLevelType w:val="multilevel"/>
    <w:tmpl w:val="75384DEA"/>
    <w:styleLink w:val="FHNWAufzhlung"/>
    <w:lvl w:ilvl="0">
      <w:start w:val="1"/>
      <w:numFmt w:val="bullet"/>
      <w:lvlText w:val=""/>
      <w:lvlJc w:val="left"/>
      <w:pPr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851"/>
        </w:tabs>
        <w:ind w:left="1077" w:hanging="226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701"/>
        </w:tabs>
        <w:ind w:left="1928" w:hanging="227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27783"/>
        </w:tabs>
        <w:ind w:left="2778" w:hanging="226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629" w:hanging="227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4253"/>
        </w:tabs>
        <w:ind w:left="4479" w:hanging="226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5103"/>
        </w:tabs>
        <w:ind w:left="5330" w:hanging="227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5954"/>
        </w:tabs>
        <w:ind w:left="6180" w:hanging="226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6804"/>
        </w:tabs>
        <w:ind w:left="7031" w:hanging="227"/>
      </w:pPr>
      <w:rPr>
        <w:rFonts w:ascii="Symbol" w:hAnsi="Symbol" w:hint="default"/>
      </w:rPr>
    </w:lvl>
  </w:abstractNum>
  <w:abstractNum w:abstractNumId="22" w15:restartNumberingAfterBreak="0">
    <w:nsid w:val="59612166"/>
    <w:multiLevelType w:val="hybridMultilevel"/>
    <w:tmpl w:val="9D8458A8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DE0130D"/>
    <w:multiLevelType w:val="hybridMultilevel"/>
    <w:tmpl w:val="3822C5F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FA78E9"/>
    <w:multiLevelType w:val="hybridMultilevel"/>
    <w:tmpl w:val="A6FA64D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8662D4"/>
    <w:multiLevelType w:val="multilevel"/>
    <w:tmpl w:val="75384DEA"/>
    <w:numStyleLink w:val="FHNWAufzhlung"/>
  </w:abstractNum>
  <w:abstractNum w:abstractNumId="26" w15:restartNumberingAfterBreak="0">
    <w:nsid w:val="704266A7"/>
    <w:multiLevelType w:val="hybridMultilevel"/>
    <w:tmpl w:val="48D6A42E"/>
    <w:lvl w:ilvl="0" w:tplc="0407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0C9118D"/>
    <w:multiLevelType w:val="hybridMultilevel"/>
    <w:tmpl w:val="29C4984E"/>
    <w:lvl w:ilvl="0" w:tplc="A956BA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28597C"/>
    <w:multiLevelType w:val="multilevel"/>
    <w:tmpl w:val="08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799F0B82"/>
    <w:multiLevelType w:val="multilevel"/>
    <w:tmpl w:val="AE48AF8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3.%2"/>
      <w:lvlJc w:val="left"/>
      <w:pPr>
        <w:tabs>
          <w:tab w:val="num" w:pos="1627"/>
        </w:tabs>
        <w:ind w:left="567" w:hanging="567"/>
      </w:pPr>
      <w:rPr>
        <w:rFonts w:hint="default"/>
      </w:rPr>
    </w:lvl>
    <w:lvl w:ilvl="3">
      <w:start w:val="1"/>
      <w:numFmt w:val="decimal"/>
      <w:lvlText w:val="%3.%2.%1.%4"/>
      <w:lvlJc w:val="left"/>
      <w:pPr>
        <w:tabs>
          <w:tab w:val="num" w:pos="1987"/>
        </w:tabs>
        <w:ind w:left="567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 w15:restartNumberingAfterBreak="0">
    <w:nsid w:val="7B6B095B"/>
    <w:multiLevelType w:val="hybridMultilevel"/>
    <w:tmpl w:val="36E08DA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7D4B92"/>
    <w:multiLevelType w:val="multilevel"/>
    <w:tmpl w:val="75384DEA"/>
    <w:numStyleLink w:val="FHNWAufzhlung"/>
  </w:abstractNum>
  <w:num w:numId="1">
    <w:abstractNumId w:val="4"/>
  </w:num>
  <w:num w:numId="2">
    <w:abstractNumId w:val="19"/>
  </w:num>
  <w:num w:numId="3">
    <w:abstractNumId w:val="27"/>
  </w:num>
  <w:num w:numId="4">
    <w:abstractNumId w:val="3"/>
  </w:num>
  <w:num w:numId="5">
    <w:abstractNumId w:val="30"/>
  </w:num>
  <w:num w:numId="6">
    <w:abstractNumId w:val="5"/>
  </w:num>
  <w:num w:numId="7">
    <w:abstractNumId w:val="19"/>
  </w:num>
  <w:num w:numId="8">
    <w:abstractNumId w:val="1"/>
  </w:num>
  <w:num w:numId="9">
    <w:abstractNumId w:val="2"/>
  </w:num>
  <w:num w:numId="10">
    <w:abstractNumId w:val="18"/>
  </w:num>
  <w:num w:numId="11">
    <w:abstractNumId w:val="10"/>
  </w:num>
  <w:num w:numId="12">
    <w:abstractNumId w:val="11"/>
  </w:num>
  <w:num w:numId="13">
    <w:abstractNumId w:val="7"/>
  </w:num>
  <w:num w:numId="14">
    <w:abstractNumId w:val="17"/>
  </w:num>
  <w:num w:numId="15">
    <w:abstractNumId w:val="21"/>
  </w:num>
  <w:num w:numId="16">
    <w:abstractNumId w:val="0"/>
  </w:num>
  <w:num w:numId="17">
    <w:abstractNumId w:val="28"/>
  </w:num>
  <w:num w:numId="18">
    <w:abstractNumId w:val="28"/>
    <w:lvlOverride w:ilvl="0">
      <w:lvl w:ilvl="0">
        <w:start w:val="1"/>
        <w:numFmt w:val="decimal"/>
        <w:pStyle w:val="berschrift1"/>
        <w:lvlText w:val="%1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berschrift2"/>
        <w:lvlText w:val="%1.%2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pStyle w:val="berschrift4"/>
        <w:lvlText w:val="%1.%2.%3.%4"/>
        <w:lvlJc w:val="left"/>
        <w:pPr>
          <w:ind w:left="680" w:hanging="680"/>
        </w:pPr>
        <w:rPr>
          <w:rFonts w:hint="default"/>
        </w:rPr>
      </w:lvl>
    </w:lvlOverride>
    <w:lvlOverride w:ilvl="4">
      <w:lvl w:ilvl="4">
        <w:start w:val="1"/>
        <w:numFmt w:val="decimal"/>
        <w:pStyle w:val="berschrift5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pStyle w:val="berschrift6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pStyle w:val="berschrift7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pStyle w:val="berschrift8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pStyle w:val="berschrift9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19">
    <w:abstractNumId w:val="8"/>
  </w:num>
  <w:num w:numId="20">
    <w:abstractNumId w:val="16"/>
  </w:num>
  <w:num w:numId="21">
    <w:abstractNumId w:val="29"/>
  </w:num>
  <w:num w:numId="2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5"/>
  </w:num>
  <w:num w:numId="24">
    <w:abstractNumId w:val="31"/>
  </w:num>
  <w:num w:numId="25">
    <w:abstractNumId w:val="9"/>
  </w:num>
  <w:num w:numId="26">
    <w:abstractNumId w:val="23"/>
  </w:num>
  <w:num w:numId="27">
    <w:abstractNumId w:val="13"/>
  </w:num>
  <w:num w:numId="28">
    <w:abstractNumId w:val="20"/>
  </w:num>
  <w:num w:numId="29">
    <w:abstractNumId w:val="14"/>
  </w:num>
  <w:num w:numId="30">
    <w:abstractNumId w:val="6"/>
  </w:num>
  <w:num w:numId="31">
    <w:abstractNumId w:val="12"/>
  </w:num>
  <w:num w:numId="32">
    <w:abstractNumId w:val="24"/>
  </w:num>
  <w:num w:numId="33">
    <w:abstractNumId w:val="15"/>
  </w:num>
  <w:num w:numId="34">
    <w:abstractNumId w:val="22"/>
  </w:num>
  <w:num w:numId="3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tDQzNzc1NzE2NjM2NTdQ0lEKTi0uzszPAykwNK4FAEZnEeMtAAAA"/>
  </w:docVars>
  <w:rsids>
    <w:rsidRoot w:val="00561B94"/>
    <w:rsid w:val="00005A78"/>
    <w:rsid w:val="000069F2"/>
    <w:rsid w:val="000102C8"/>
    <w:rsid w:val="000210DE"/>
    <w:rsid w:val="0002390C"/>
    <w:rsid w:val="00025D7E"/>
    <w:rsid w:val="000308E5"/>
    <w:rsid w:val="00030CEF"/>
    <w:rsid w:val="0004517A"/>
    <w:rsid w:val="000520E0"/>
    <w:rsid w:val="0005534A"/>
    <w:rsid w:val="0006092C"/>
    <w:rsid w:val="00063676"/>
    <w:rsid w:val="00063C64"/>
    <w:rsid w:val="00070083"/>
    <w:rsid w:val="00071507"/>
    <w:rsid w:val="000719E7"/>
    <w:rsid w:val="000723F8"/>
    <w:rsid w:val="000778B0"/>
    <w:rsid w:val="00096C48"/>
    <w:rsid w:val="000976AF"/>
    <w:rsid w:val="000B6198"/>
    <w:rsid w:val="000D2D1D"/>
    <w:rsid w:val="000D7DC8"/>
    <w:rsid w:val="000E5CC1"/>
    <w:rsid w:val="000F4A62"/>
    <w:rsid w:val="000F71F7"/>
    <w:rsid w:val="000F7619"/>
    <w:rsid w:val="000F7F62"/>
    <w:rsid w:val="00100CFA"/>
    <w:rsid w:val="00106EAE"/>
    <w:rsid w:val="001149D2"/>
    <w:rsid w:val="00123762"/>
    <w:rsid w:val="00123BF8"/>
    <w:rsid w:val="00131DD4"/>
    <w:rsid w:val="00132928"/>
    <w:rsid w:val="00136E5B"/>
    <w:rsid w:val="00151E30"/>
    <w:rsid w:val="00156BA9"/>
    <w:rsid w:val="00164BF0"/>
    <w:rsid w:val="00165E5C"/>
    <w:rsid w:val="00173264"/>
    <w:rsid w:val="00176E76"/>
    <w:rsid w:val="00180D2C"/>
    <w:rsid w:val="00180D32"/>
    <w:rsid w:val="001858CB"/>
    <w:rsid w:val="00187BFC"/>
    <w:rsid w:val="00194EEC"/>
    <w:rsid w:val="001A55D2"/>
    <w:rsid w:val="001A7E34"/>
    <w:rsid w:val="001B0604"/>
    <w:rsid w:val="001B42C3"/>
    <w:rsid w:val="001B6B6E"/>
    <w:rsid w:val="001C0575"/>
    <w:rsid w:val="001C486F"/>
    <w:rsid w:val="001D1088"/>
    <w:rsid w:val="001D5BA3"/>
    <w:rsid w:val="001D6961"/>
    <w:rsid w:val="001D72D8"/>
    <w:rsid w:val="001E0F2A"/>
    <w:rsid w:val="001E544A"/>
    <w:rsid w:val="001E6D36"/>
    <w:rsid w:val="001E7912"/>
    <w:rsid w:val="00203DDE"/>
    <w:rsid w:val="002052A6"/>
    <w:rsid w:val="00206087"/>
    <w:rsid w:val="00210301"/>
    <w:rsid w:val="00212517"/>
    <w:rsid w:val="00213675"/>
    <w:rsid w:val="0022271C"/>
    <w:rsid w:val="002259EE"/>
    <w:rsid w:val="00230598"/>
    <w:rsid w:val="0023127F"/>
    <w:rsid w:val="002511D4"/>
    <w:rsid w:val="00254BA3"/>
    <w:rsid w:val="0026533E"/>
    <w:rsid w:val="00274CF2"/>
    <w:rsid w:val="002801DD"/>
    <w:rsid w:val="00280398"/>
    <w:rsid w:val="002834F0"/>
    <w:rsid w:val="00287478"/>
    <w:rsid w:val="0029605A"/>
    <w:rsid w:val="002A047C"/>
    <w:rsid w:val="002A27DF"/>
    <w:rsid w:val="002A462F"/>
    <w:rsid w:val="002B467D"/>
    <w:rsid w:val="002C1D79"/>
    <w:rsid w:val="002D1FCB"/>
    <w:rsid w:val="002E02FE"/>
    <w:rsid w:val="002E439B"/>
    <w:rsid w:val="002E7766"/>
    <w:rsid w:val="002F0FEE"/>
    <w:rsid w:val="0030569F"/>
    <w:rsid w:val="00310401"/>
    <w:rsid w:val="00311D70"/>
    <w:rsid w:val="00315486"/>
    <w:rsid w:val="00334205"/>
    <w:rsid w:val="0033484B"/>
    <w:rsid w:val="003375EB"/>
    <w:rsid w:val="003404CA"/>
    <w:rsid w:val="003411F1"/>
    <w:rsid w:val="00341EE5"/>
    <w:rsid w:val="00351B21"/>
    <w:rsid w:val="0036371B"/>
    <w:rsid w:val="00367487"/>
    <w:rsid w:val="003730F3"/>
    <w:rsid w:val="00375617"/>
    <w:rsid w:val="00375A78"/>
    <w:rsid w:val="00377144"/>
    <w:rsid w:val="00381458"/>
    <w:rsid w:val="003901B6"/>
    <w:rsid w:val="00395E0D"/>
    <w:rsid w:val="003A04B2"/>
    <w:rsid w:val="003A6839"/>
    <w:rsid w:val="003A799A"/>
    <w:rsid w:val="003B5FA2"/>
    <w:rsid w:val="003D1018"/>
    <w:rsid w:val="003D324B"/>
    <w:rsid w:val="003D4F97"/>
    <w:rsid w:val="003D7069"/>
    <w:rsid w:val="003F186B"/>
    <w:rsid w:val="003F7712"/>
    <w:rsid w:val="00400861"/>
    <w:rsid w:val="00401C48"/>
    <w:rsid w:val="00405B61"/>
    <w:rsid w:val="0040684A"/>
    <w:rsid w:val="00407184"/>
    <w:rsid w:val="0041013C"/>
    <w:rsid w:val="004108A3"/>
    <w:rsid w:val="0041130B"/>
    <w:rsid w:val="00420F57"/>
    <w:rsid w:val="0042253A"/>
    <w:rsid w:val="0042283C"/>
    <w:rsid w:val="0042359F"/>
    <w:rsid w:val="00423D26"/>
    <w:rsid w:val="00425687"/>
    <w:rsid w:val="00426F20"/>
    <w:rsid w:val="004315A0"/>
    <w:rsid w:val="00437505"/>
    <w:rsid w:val="0044482A"/>
    <w:rsid w:val="00457784"/>
    <w:rsid w:val="00460C63"/>
    <w:rsid w:val="00464C15"/>
    <w:rsid w:val="00465B38"/>
    <w:rsid w:val="004661DA"/>
    <w:rsid w:val="00473483"/>
    <w:rsid w:val="004754E2"/>
    <w:rsid w:val="00476668"/>
    <w:rsid w:val="00477117"/>
    <w:rsid w:val="00484BE7"/>
    <w:rsid w:val="00487ACD"/>
    <w:rsid w:val="0049456E"/>
    <w:rsid w:val="004A4AF3"/>
    <w:rsid w:val="004B00AA"/>
    <w:rsid w:val="004B34E4"/>
    <w:rsid w:val="004B558A"/>
    <w:rsid w:val="004B6B5E"/>
    <w:rsid w:val="004B7D5C"/>
    <w:rsid w:val="004C5569"/>
    <w:rsid w:val="004C6864"/>
    <w:rsid w:val="004D1B3A"/>
    <w:rsid w:val="004D224F"/>
    <w:rsid w:val="004D2402"/>
    <w:rsid w:val="004D29E0"/>
    <w:rsid w:val="004D326F"/>
    <w:rsid w:val="004D7C4C"/>
    <w:rsid w:val="004E0BE3"/>
    <w:rsid w:val="004E1B14"/>
    <w:rsid w:val="004E74B4"/>
    <w:rsid w:val="004F0747"/>
    <w:rsid w:val="004F2A5A"/>
    <w:rsid w:val="004F3E05"/>
    <w:rsid w:val="004F505A"/>
    <w:rsid w:val="004F651B"/>
    <w:rsid w:val="004F6D30"/>
    <w:rsid w:val="005029E8"/>
    <w:rsid w:val="00504846"/>
    <w:rsid w:val="00507168"/>
    <w:rsid w:val="005128BF"/>
    <w:rsid w:val="00530004"/>
    <w:rsid w:val="005322A7"/>
    <w:rsid w:val="0053742D"/>
    <w:rsid w:val="0054151B"/>
    <w:rsid w:val="00557BEA"/>
    <w:rsid w:val="00560E05"/>
    <w:rsid w:val="00561B94"/>
    <w:rsid w:val="00562893"/>
    <w:rsid w:val="00572350"/>
    <w:rsid w:val="0057705E"/>
    <w:rsid w:val="005810E4"/>
    <w:rsid w:val="005819E9"/>
    <w:rsid w:val="00584C3C"/>
    <w:rsid w:val="005929E7"/>
    <w:rsid w:val="00595194"/>
    <w:rsid w:val="005A4147"/>
    <w:rsid w:val="005A5E71"/>
    <w:rsid w:val="005B0A4E"/>
    <w:rsid w:val="005B0C52"/>
    <w:rsid w:val="005B18C4"/>
    <w:rsid w:val="005B489E"/>
    <w:rsid w:val="005D06CF"/>
    <w:rsid w:val="005D0EE3"/>
    <w:rsid w:val="005D2092"/>
    <w:rsid w:val="005D4149"/>
    <w:rsid w:val="005E2EF6"/>
    <w:rsid w:val="005F5EA7"/>
    <w:rsid w:val="00604D4A"/>
    <w:rsid w:val="00607F7C"/>
    <w:rsid w:val="006132B6"/>
    <w:rsid w:val="006228B4"/>
    <w:rsid w:val="0063212C"/>
    <w:rsid w:val="00633A4F"/>
    <w:rsid w:val="0064295A"/>
    <w:rsid w:val="006439C9"/>
    <w:rsid w:val="00650DE8"/>
    <w:rsid w:val="0066178B"/>
    <w:rsid w:val="00667DE0"/>
    <w:rsid w:val="0067095F"/>
    <w:rsid w:val="00672C6E"/>
    <w:rsid w:val="0067330B"/>
    <w:rsid w:val="00675786"/>
    <w:rsid w:val="00681EAB"/>
    <w:rsid w:val="0069007B"/>
    <w:rsid w:val="00691ED4"/>
    <w:rsid w:val="0069471C"/>
    <w:rsid w:val="006A6CDC"/>
    <w:rsid w:val="006A7089"/>
    <w:rsid w:val="006A732C"/>
    <w:rsid w:val="006D02C9"/>
    <w:rsid w:val="006D1010"/>
    <w:rsid w:val="006E1749"/>
    <w:rsid w:val="006F0B2A"/>
    <w:rsid w:val="006F4D85"/>
    <w:rsid w:val="0070283D"/>
    <w:rsid w:val="00706D76"/>
    <w:rsid w:val="00710CED"/>
    <w:rsid w:val="00730FF8"/>
    <w:rsid w:val="00734F3F"/>
    <w:rsid w:val="00736060"/>
    <w:rsid w:val="0073767C"/>
    <w:rsid w:val="0074278F"/>
    <w:rsid w:val="00744D9E"/>
    <w:rsid w:val="007531B9"/>
    <w:rsid w:val="007543C4"/>
    <w:rsid w:val="00757602"/>
    <w:rsid w:val="00774FA0"/>
    <w:rsid w:val="00775DCB"/>
    <w:rsid w:val="00777307"/>
    <w:rsid w:val="00787B51"/>
    <w:rsid w:val="00796720"/>
    <w:rsid w:val="00796758"/>
    <w:rsid w:val="007A2550"/>
    <w:rsid w:val="007B4774"/>
    <w:rsid w:val="007B63F9"/>
    <w:rsid w:val="007B7AEC"/>
    <w:rsid w:val="007C2CBA"/>
    <w:rsid w:val="007C47A3"/>
    <w:rsid w:val="007D0809"/>
    <w:rsid w:val="007D27D0"/>
    <w:rsid w:val="007D3D38"/>
    <w:rsid w:val="007D4D40"/>
    <w:rsid w:val="007D5C75"/>
    <w:rsid w:val="007E21FA"/>
    <w:rsid w:val="007E3C24"/>
    <w:rsid w:val="007F05CD"/>
    <w:rsid w:val="007F4EEB"/>
    <w:rsid w:val="0080634E"/>
    <w:rsid w:val="0081662F"/>
    <w:rsid w:val="00820D5F"/>
    <w:rsid w:val="00834FB7"/>
    <w:rsid w:val="00846B2E"/>
    <w:rsid w:val="00850740"/>
    <w:rsid w:val="00856097"/>
    <w:rsid w:val="008653EB"/>
    <w:rsid w:val="00872A31"/>
    <w:rsid w:val="008762B3"/>
    <w:rsid w:val="00883542"/>
    <w:rsid w:val="00884CF6"/>
    <w:rsid w:val="00890A63"/>
    <w:rsid w:val="00896A40"/>
    <w:rsid w:val="008A03E7"/>
    <w:rsid w:val="008A22AF"/>
    <w:rsid w:val="008A3269"/>
    <w:rsid w:val="008A47CB"/>
    <w:rsid w:val="008A6A35"/>
    <w:rsid w:val="008B446E"/>
    <w:rsid w:val="008B4586"/>
    <w:rsid w:val="008C043B"/>
    <w:rsid w:val="008C393F"/>
    <w:rsid w:val="008C653C"/>
    <w:rsid w:val="008C74F4"/>
    <w:rsid w:val="008D4E27"/>
    <w:rsid w:val="008D60E5"/>
    <w:rsid w:val="008E1F4C"/>
    <w:rsid w:val="008E73D6"/>
    <w:rsid w:val="008E7EFD"/>
    <w:rsid w:val="008F28D0"/>
    <w:rsid w:val="00904981"/>
    <w:rsid w:val="0090781D"/>
    <w:rsid w:val="00912AA2"/>
    <w:rsid w:val="00923475"/>
    <w:rsid w:val="00924DF2"/>
    <w:rsid w:val="00927ABE"/>
    <w:rsid w:val="009316D6"/>
    <w:rsid w:val="0093186B"/>
    <w:rsid w:val="009340E9"/>
    <w:rsid w:val="0093668C"/>
    <w:rsid w:val="00952F27"/>
    <w:rsid w:val="00961308"/>
    <w:rsid w:val="00961A61"/>
    <w:rsid w:val="009662CC"/>
    <w:rsid w:val="00970E76"/>
    <w:rsid w:val="00976795"/>
    <w:rsid w:val="00982FCB"/>
    <w:rsid w:val="00986379"/>
    <w:rsid w:val="00987A24"/>
    <w:rsid w:val="00991B73"/>
    <w:rsid w:val="00992204"/>
    <w:rsid w:val="009B1DBB"/>
    <w:rsid w:val="009C5F08"/>
    <w:rsid w:val="009D34C2"/>
    <w:rsid w:val="009D45F6"/>
    <w:rsid w:val="009D46FF"/>
    <w:rsid w:val="009D5C26"/>
    <w:rsid w:val="009D65FB"/>
    <w:rsid w:val="009E55BD"/>
    <w:rsid w:val="009E67A7"/>
    <w:rsid w:val="009F6D54"/>
    <w:rsid w:val="00A01230"/>
    <w:rsid w:val="00A0158A"/>
    <w:rsid w:val="00A1316B"/>
    <w:rsid w:val="00A20914"/>
    <w:rsid w:val="00A24762"/>
    <w:rsid w:val="00A33C8C"/>
    <w:rsid w:val="00A40A51"/>
    <w:rsid w:val="00A5353E"/>
    <w:rsid w:val="00A5737E"/>
    <w:rsid w:val="00A723BF"/>
    <w:rsid w:val="00A76598"/>
    <w:rsid w:val="00A76887"/>
    <w:rsid w:val="00A80358"/>
    <w:rsid w:val="00A81660"/>
    <w:rsid w:val="00A91E2B"/>
    <w:rsid w:val="00A96651"/>
    <w:rsid w:val="00AA0020"/>
    <w:rsid w:val="00AB53C8"/>
    <w:rsid w:val="00AB5A8F"/>
    <w:rsid w:val="00AC0F7D"/>
    <w:rsid w:val="00AC1D9F"/>
    <w:rsid w:val="00AC3C63"/>
    <w:rsid w:val="00AC5B16"/>
    <w:rsid w:val="00AC6242"/>
    <w:rsid w:val="00AD0C43"/>
    <w:rsid w:val="00AF0063"/>
    <w:rsid w:val="00AF4AD0"/>
    <w:rsid w:val="00AF78F6"/>
    <w:rsid w:val="00B01F92"/>
    <w:rsid w:val="00B1675B"/>
    <w:rsid w:val="00B22B80"/>
    <w:rsid w:val="00B253C0"/>
    <w:rsid w:val="00B33577"/>
    <w:rsid w:val="00B3407D"/>
    <w:rsid w:val="00B35294"/>
    <w:rsid w:val="00B36F4A"/>
    <w:rsid w:val="00B436E2"/>
    <w:rsid w:val="00B528E7"/>
    <w:rsid w:val="00B534BF"/>
    <w:rsid w:val="00B5792A"/>
    <w:rsid w:val="00B756B9"/>
    <w:rsid w:val="00B77E6D"/>
    <w:rsid w:val="00B96A49"/>
    <w:rsid w:val="00BB2DDC"/>
    <w:rsid w:val="00BB3DF6"/>
    <w:rsid w:val="00BB72E1"/>
    <w:rsid w:val="00BD397A"/>
    <w:rsid w:val="00BD44C5"/>
    <w:rsid w:val="00BE2EDC"/>
    <w:rsid w:val="00BF091D"/>
    <w:rsid w:val="00BF4295"/>
    <w:rsid w:val="00C00E02"/>
    <w:rsid w:val="00C11E43"/>
    <w:rsid w:val="00C14D3C"/>
    <w:rsid w:val="00C168C3"/>
    <w:rsid w:val="00C26422"/>
    <w:rsid w:val="00C328CA"/>
    <w:rsid w:val="00C32AAF"/>
    <w:rsid w:val="00C32EC2"/>
    <w:rsid w:val="00C451D7"/>
    <w:rsid w:val="00C46B98"/>
    <w:rsid w:val="00C50216"/>
    <w:rsid w:val="00C536C2"/>
    <w:rsid w:val="00C55850"/>
    <w:rsid w:val="00C8012F"/>
    <w:rsid w:val="00C86E2E"/>
    <w:rsid w:val="00C90768"/>
    <w:rsid w:val="00C9289D"/>
    <w:rsid w:val="00CA4AB7"/>
    <w:rsid w:val="00CA50DE"/>
    <w:rsid w:val="00CB0678"/>
    <w:rsid w:val="00CB5E34"/>
    <w:rsid w:val="00CB792F"/>
    <w:rsid w:val="00CC7BF8"/>
    <w:rsid w:val="00CD3D88"/>
    <w:rsid w:val="00CE2B5E"/>
    <w:rsid w:val="00CF7C4E"/>
    <w:rsid w:val="00D053E6"/>
    <w:rsid w:val="00D14F0D"/>
    <w:rsid w:val="00D1613A"/>
    <w:rsid w:val="00D228B6"/>
    <w:rsid w:val="00D3108D"/>
    <w:rsid w:val="00D36B2A"/>
    <w:rsid w:val="00D4087C"/>
    <w:rsid w:val="00D40A08"/>
    <w:rsid w:val="00D456E5"/>
    <w:rsid w:val="00D54F21"/>
    <w:rsid w:val="00D65E9C"/>
    <w:rsid w:val="00D72494"/>
    <w:rsid w:val="00D7434B"/>
    <w:rsid w:val="00D778D9"/>
    <w:rsid w:val="00D85CAE"/>
    <w:rsid w:val="00D94B40"/>
    <w:rsid w:val="00DA74F5"/>
    <w:rsid w:val="00DB202D"/>
    <w:rsid w:val="00DB267F"/>
    <w:rsid w:val="00DB5EB3"/>
    <w:rsid w:val="00DB626A"/>
    <w:rsid w:val="00DC16C4"/>
    <w:rsid w:val="00DC1A58"/>
    <w:rsid w:val="00DC2F8A"/>
    <w:rsid w:val="00DD0651"/>
    <w:rsid w:val="00DD43D8"/>
    <w:rsid w:val="00DE0E93"/>
    <w:rsid w:val="00DF0CD5"/>
    <w:rsid w:val="00DF3EB1"/>
    <w:rsid w:val="00DF68B1"/>
    <w:rsid w:val="00DF7D0C"/>
    <w:rsid w:val="00E057C5"/>
    <w:rsid w:val="00E17031"/>
    <w:rsid w:val="00E241E9"/>
    <w:rsid w:val="00E24705"/>
    <w:rsid w:val="00E248B1"/>
    <w:rsid w:val="00E25A55"/>
    <w:rsid w:val="00E2773C"/>
    <w:rsid w:val="00E4045D"/>
    <w:rsid w:val="00E41F2C"/>
    <w:rsid w:val="00E466E7"/>
    <w:rsid w:val="00E50858"/>
    <w:rsid w:val="00E56701"/>
    <w:rsid w:val="00E6178C"/>
    <w:rsid w:val="00E6358C"/>
    <w:rsid w:val="00E64A70"/>
    <w:rsid w:val="00E852CE"/>
    <w:rsid w:val="00E867D1"/>
    <w:rsid w:val="00E907FB"/>
    <w:rsid w:val="00E91351"/>
    <w:rsid w:val="00E9312E"/>
    <w:rsid w:val="00E93446"/>
    <w:rsid w:val="00E97B62"/>
    <w:rsid w:val="00EA4512"/>
    <w:rsid w:val="00EA6A58"/>
    <w:rsid w:val="00EB1BD9"/>
    <w:rsid w:val="00EB2350"/>
    <w:rsid w:val="00EB4BFA"/>
    <w:rsid w:val="00EB64E5"/>
    <w:rsid w:val="00EC489F"/>
    <w:rsid w:val="00EC5FEF"/>
    <w:rsid w:val="00EC6D79"/>
    <w:rsid w:val="00EC7105"/>
    <w:rsid w:val="00ED076C"/>
    <w:rsid w:val="00ED0D02"/>
    <w:rsid w:val="00ED4528"/>
    <w:rsid w:val="00ED5D3D"/>
    <w:rsid w:val="00EE545D"/>
    <w:rsid w:val="00EE7798"/>
    <w:rsid w:val="00EF0871"/>
    <w:rsid w:val="00EF37AE"/>
    <w:rsid w:val="00F13B5A"/>
    <w:rsid w:val="00F140C5"/>
    <w:rsid w:val="00F2238D"/>
    <w:rsid w:val="00F369AA"/>
    <w:rsid w:val="00F50FF5"/>
    <w:rsid w:val="00F5171C"/>
    <w:rsid w:val="00F51D6E"/>
    <w:rsid w:val="00F55845"/>
    <w:rsid w:val="00F56967"/>
    <w:rsid w:val="00F56BE1"/>
    <w:rsid w:val="00F627FA"/>
    <w:rsid w:val="00F640DB"/>
    <w:rsid w:val="00F73D6D"/>
    <w:rsid w:val="00F93963"/>
    <w:rsid w:val="00F93985"/>
    <w:rsid w:val="00F957AA"/>
    <w:rsid w:val="00FB38DC"/>
    <w:rsid w:val="00FC3BFA"/>
    <w:rsid w:val="00FD1AB7"/>
    <w:rsid w:val="00FD75AC"/>
    <w:rsid w:val="00FE2ED8"/>
    <w:rsid w:val="00FE5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E506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57602"/>
    <w:pPr>
      <w:spacing w:after="0" w:line="240" w:lineRule="auto"/>
    </w:pPr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A047C"/>
    <w:pPr>
      <w:keepNext/>
      <w:keepLines/>
      <w:numPr>
        <w:numId w:val="17"/>
      </w:numPr>
      <w:spacing w:before="480" w:after="120"/>
      <w:ind w:left="720" w:hanging="72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basedOn w:val="berschrift1"/>
    <w:next w:val="Standard"/>
    <w:link w:val="berschrift2Zchn"/>
    <w:uiPriority w:val="9"/>
    <w:unhideWhenUsed/>
    <w:qFormat/>
    <w:rsid w:val="002A047C"/>
    <w:pPr>
      <w:numPr>
        <w:ilvl w:val="1"/>
      </w:numPr>
      <w:spacing w:before="280"/>
      <w:ind w:left="720" w:hanging="720"/>
      <w:outlineLvl w:val="1"/>
    </w:pPr>
    <w:rPr>
      <w:bCs w:val="0"/>
      <w:sz w:val="22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2A047C"/>
    <w:pPr>
      <w:keepNext/>
      <w:keepLines/>
      <w:numPr>
        <w:ilvl w:val="2"/>
        <w:numId w:val="17"/>
      </w:numPr>
      <w:spacing w:before="280" w:after="120"/>
      <w:outlineLvl w:val="2"/>
    </w:pPr>
    <w:rPr>
      <w:rFonts w:eastAsiaTheme="majorEastAsia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633A4F"/>
    <w:pPr>
      <w:keepNext/>
      <w:keepLines/>
      <w:numPr>
        <w:ilvl w:val="3"/>
        <w:numId w:val="17"/>
      </w:numPr>
      <w:ind w:left="737" w:hanging="737"/>
      <w:outlineLvl w:val="3"/>
    </w:pPr>
    <w:rPr>
      <w:rFonts w:eastAsiaTheme="majorEastAsia" w:cstheme="majorBidi"/>
      <w:b/>
      <w:bCs/>
      <w:iCs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405B61"/>
    <w:pPr>
      <w:keepNext/>
      <w:keepLines/>
      <w:numPr>
        <w:ilvl w:val="4"/>
        <w:numId w:val="17"/>
      </w:numPr>
      <w:spacing w:before="200"/>
      <w:outlineLvl w:val="4"/>
    </w:pPr>
    <w:rPr>
      <w:rFonts w:eastAsiaTheme="majorEastAsia" w:cstheme="majorBidi"/>
      <w:b/>
      <w:color w:val="000000" w:themeColor="text1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05B61"/>
    <w:pPr>
      <w:keepNext/>
      <w:keepLines/>
      <w:numPr>
        <w:ilvl w:val="5"/>
        <w:numId w:val="17"/>
      </w:numPr>
      <w:spacing w:before="200"/>
      <w:outlineLvl w:val="5"/>
    </w:pPr>
    <w:rPr>
      <w:rFonts w:eastAsiaTheme="majorEastAsia" w:cstheme="majorBidi"/>
      <w:i/>
      <w:iCs/>
      <w:color w:val="000000" w:themeColor="text1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BE2EDC"/>
    <w:pPr>
      <w:keepNext/>
      <w:keepLines/>
      <w:numPr>
        <w:ilvl w:val="6"/>
        <w:numId w:val="17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BE2EDC"/>
    <w:pPr>
      <w:keepNext/>
      <w:keepLines/>
      <w:numPr>
        <w:ilvl w:val="7"/>
        <w:numId w:val="17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BE2EDC"/>
    <w:pPr>
      <w:keepNext/>
      <w:keepLines/>
      <w:numPr>
        <w:ilvl w:val="8"/>
        <w:numId w:val="17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884CF6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84CF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84CF6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A7659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76598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CC7BF8"/>
    <w:pPr>
      <w:tabs>
        <w:tab w:val="center" w:pos="4536"/>
        <w:tab w:val="right" w:pos="9072"/>
      </w:tabs>
    </w:pPr>
    <w:rPr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CC7BF8"/>
    <w:rPr>
      <w:rFonts w:ascii="Arial" w:hAnsi="Arial"/>
      <w:sz w:val="16"/>
    </w:rPr>
  </w:style>
  <w:style w:type="table" w:styleId="Tabellenraster">
    <w:name w:val="Table Grid"/>
    <w:basedOn w:val="NormaleTabelle"/>
    <w:rsid w:val="001149D2"/>
    <w:pPr>
      <w:keepNext/>
      <w:spacing w:after="0" w:line="280" w:lineRule="atLeast"/>
    </w:pPr>
    <w:rPr>
      <w:rFonts w:ascii="Arial" w:eastAsia="Times New Roman" w:hAnsi="Arial" w:cs="Times New Roman"/>
      <w:szCs w:val="20"/>
      <w:lang w:eastAsia="de-CH"/>
    </w:rPr>
    <w:tblPr>
      <w:tblInd w:w="5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57" w:type="dxa"/>
        <w:bottom w:w="57" w:type="dxa"/>
        <w:right w:w="57" w:type="dxa"/>
      </w:tblCellMar>
    </w:tblPr>
  </w:style>
  <w:style w:type="paragraph" w:styleId="Anrede">
    <w:name w:val="Salutation"/>
    <w:basedOn w:val="Standard"/>
    <w:next w:val="Standard"/>
    <w:link w:val="AnredeZchn"/>
    <w:uiPriority w:val="99"/>
    <w:rsid w:val="007C2CBA"/>
    <w:pPr>
      <w:spacing w:before="260" w:after="260"/>
    </w:pPr>
  </w:style>
  <w:style w:type="character" w:customStyle="1" w:styleId="AnredeZchn">
    <w:name w:val="Anrede Zchn"/>
    <w:basedOn w:val="Absatz-Standardschriftart"/>
    <w:link w:val="Anrede"/>
    <w:uiPriority w:val="99"/>
    <w:rsid w:val="007C2CBA"/>
    <w:rPr>
      <w:rFonts w:ascii="Arial" w:hAnsi="Arial"/>
    </w:rPr>
  </w:style>
  <w:style w:type="paragraph" w:styleId="Unterschrift">
    <w:name w:val="Signature"/>
    <w:basedOn w:val="Standard"/>
    <w:link w:val="UnterschriftZchn"/>
    <w:uiPriority w:val="99"/>
    <w:rsid w:val="007C2CBA"/>
    <w:pPr>
      <w:spacing w:before="780"/>
    </w:pPr>
  </w:style>
  <w:style w:type="character" w:customStyle="1" w:styleId="UnterschriftZchn">
    <w:name w:val="Unterschrift Zchn"/>
    <w:basedOn w:val="Absatz-Standardschriftart"/>
    <w:link w:val="Unterschrift"/>
    <w:uiPriority w:val="99"/>
    <w:rsid w:val="007C2CBA"/>
    <w:rPr>
      <w:rFonts w:ascii="Arial" w:hAnsi="Arial"/>
    </w:rPr>
  </w:style>
  <w:style w:type="paragraph" w:styleId="Datum">
    <w:name w:val="Date"/>
    <w:basedOn w:val="Standard"/>
    <w:next w:val="Standard"/>
    <w:link w:val="DatumZchn"/>
    <w:uiPriority w:val="99"/>
    <w:rsid w:val="0005534A"/>
    <w:pPr>
      <w:spacing w:before="1340" w:after="520"/>
    </w:pPr>
  </w:style>
  <w:style w:type="character" w:customStyle="1" w:styleId="DatumZchn">
    <w:name w:val="Datum Zchn"/>
    <w:basedOn w:val="Absatz-Standardschriftart"/>
    <w:link w:val="Datum"/>
    <w:uiPriority w:val="99"/>
    <w:rsid w:val="0005534A"/>
    <w:rPr>
      <w:rFonts w:ascii="Arial" w:hAnsi="Arial"/>
    </w:rPr>
  </w:style>
  <w:style w:type="paragraph" w:styleId="Gruformel">
    <w:name w:val="Closing"/>
    <w:basedOn w:val="Standard"/>
    <w:link w:val="GruformelZchn"/>
    <w:uiPriority w:val="99"/>
    <w:rsid w:val="000F7F62"/>
    <w:pPr>
      <w:spacing w:before="520"/>
    </w:pPr>
  </w:style>
  <w:style w:type="character" w:customStyle="1" w:styleId="GruformelZchn">
    <w:name w:val="Grußformel Zchn"/>
    <w:basedOn w:val="Absatz-Standardschriftart"/>
    <w:link w:val="Gruformel"/>
    <w:uiPriority w:val="99"/>
    <w:rsid w:val="000F7F62"/>
    <w:rPr>
      <w:rFonts w:ascii="Arial" w:hAnsi="Arial"/>
    </w:rPr>
  </w:style>
  <w:style w:type="paragraph" w:styleId="Titel">
    <w:name w:val="Title"/>
    <w:basedOn w:val="Standard"/>
    <w:next w:val="Standard"/>
    <w:link w:val="TitelZchn"/>
    <w:uiPriority w:val="10"/>
    <w:qFormat/>
    <w:rsid w:val="00310401"/>
    <w:pPr>
      <w:spacing w:before="260"/>
      <w:contextualSpacing/>
    </w:pPr>
    <w:rPr>
      <w:rFonts w:eastAsiaTheme="majorEastAsia" w:cstheme="majorBidi"/>
      <w:b/>
      <w:spacing w:val="5"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310401"/>
    <w:rPr>
      <w:rFonts w:ascii="Arial" w:eastAsiaTheme="majorEastAsia" w:hAnsi="Arial" w:cstheme="majorBidi"/>
      <w:b/>
      <w:spacing w:val="5"/>
      <w:kern w:val="28"/>
      <w:sz w:val="28"/>
      <w:szCs w:val="52"/>
    </w:rPr>
  </w:style>
  <w:style w:type="paragraph" w:styleId="Listenabsatz">
    <w:name w:val="List Paragraph"/>
    <w:basedOn w:val="Standard"/>
    <w:uiPriority w:val="34"/>
    <w:rsid w:val="00572350"/>
    <w:pPr>
      <w:numPr>
        <w:numId w:val="7"/>
      </w:numPr>
      <w:ind w:left="567" w:hanging="567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952F27"/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952F27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757602"/>
    <w:rPr>
      <w:sz w:val="22"/>
      <w:vertAlign w:val="superscript"/>
    </w:rPr>
  </w:style>
  <w:style w:type="paragraph" w:styleId="Aufzhlungszeichen">
    <w:name w:val="List Bullet"/>
    <w:basedOn w:val="Standard"/>
    <w:uiPriority w:val="99"/>
    <w:rsid w:val="00DF7D0C"/>
    <w:pPr>
      <w:contextualSpacing/>
    </w:pPr>
  </w:style>
  <w:style w:type="paragraph" w:styleId="Aufzhlungszeichen2">
    <w:name w:val="List Bullet 2"/>
    <w:basedOn w:val="Standard"/>
    <w:uiPriority w:val="99"/>
    <w:rsid w:val="00DF7D0C"/>
    <w:pPr>
      <w:tabs>
        <w:tab w:val="left" w:pos="1134"/>
      </w:tabs>
      <w:contextualSpacing/>
    </w:pPr>
  </w:style>
  <w:style w:type="paragraph" w:styleId="Aufzhlungszeichen3">
    <w:name w:val="List Bullet 3"/>
    <w:basedOn w:val="Standard"/>
    <w:uiPriority w:val="99"/>
    <w:rsid w:val="00DF7D0C"/>
    <w:pPr>
      <w:contextualSpacing/>
    </w:pPr>
  </w:style>
  <w:style w:type="character" w:styleId="Hyperlink">
    <w:name w:val="Hyperlink"/>
    <w:basedOn w:val="Absatz-Standardschriftart"/>
    <w:uiPriority w:val="99"/>
    <w:unhideWhenUsed/>
    <w:rsid w:val="00405B61"/>
    <w:rPr>
      <w:color w:val="000000" w:themeColor="text1"/>
      <w:u w:val="non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10401"/>
    <w:pPr>
      <w:numPr>
        <w:ilvl w:val="1"/>
      </w:numPr>
      <w:contextualSpacing/>
    </w:pPr>
    <w:rPr>
      <w:rFonts w:eastAsiaTheme="majorEastAsia" w:cstheme="majorBidi"/>
      <w:iCs/>
      <w:spacing w:val="15"/>
      <w:kern w:val="28"/>
      <w:sz w:val="28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10401"/>
    <w:rPr>
      <w:rFonts w:ascii="Arial" w:eastAsiaTheme="majorEastAsia" w:hAnsi="Arial" w:cstheme="majorBidi"/>
      <w:iCs/>
      <w:spacing w:val="15"/>
      <w:kern w:val="28"/>
      <w:sz w:val="28"/>
      <w:szCs w:val="24"/>
    </w:rPr>
  </w:style>
  <w:style w:type="paragraph" w:customStyle="1" w:styleId="Verfasser">
    <w:name w:val="Verfasser"/>
    <w:basedOn w:val="Standard"/>
    <w:next w:val="Standard"/>
    <w:rsid w:val="00AC0F7D"/>
    <w:pPr>
      <w:spacing w:before="600"/>
      <w:contextualSpacing/>
    </w:pPr>
  </w:style>
  <w:style w:type="paragraph" w:customStyle="1" w:styleId="Copyright">
    <w:name w:val="Copyright"/>
    <w:basedOn w:val="Standard"/>
    <w:rsid w:val="009E67A7"/>
    <w:pPr>
      <w:keepNext/>
    </w:pPr>
    <w:rPr>
      <w:rFonts w:eastAsia="Times New Roman" w:cs="Times New Roman"/>
      <w:sz w:val="16"/>
      <w:szCs w:val="24"/>
      <w:lang w:eastAsia="de-CH"/>
    </w:rPr>
  </w:style>
  <w:style w:type="character" w:customStyle="1" w:styleId="Tabelle-Text">
    <w:name w:val="Tabelle - Text"/>
    <w:basedOn w:val="Absatz-Standardschriftart"/>
    <w:rsid w:val="009E67A7"/>
    <w:rPr>
      <w:rFonts w:ascii="Arial" w:hAnsi="Arial" w:cs="Times New Roman"/>
      <w:color w:val="auto"/>
      <w:sz w:val="2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A047C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A047C"/>
    <w:rPr>
      <w:rFonts w:ascii="Arial" w:eastAsiaTheme="majorEastAsia" w:hAnsi="Arial" w:cstheme="majorBidi"/>
      <w:b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A047C"/>
    <w:rPr>
      <w:rFonts w:ascii="Arial" w:eastAsiaTheme="majorEastAsia" w:hAnsi="Arial" w:cstheme="majorBidi"/>
      <w:b/>
      <w:bCs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633A4F"/>
    <w:rPr>
      <w:rFonts w:ascii="Arial" w:eastAsiaTheme="majorEastAsia" w:hAnsi="Arial" w:cstheme="majorBidi"/>
      <w:b/>
      <w:bCs/>
      <w:iCs/>
    </w:rPr>
  </w:style>
  <w:style w:type="paragraph" w:styleId="Inhaltsverzeichnisberschrift">
    <w:name w:val="TOC Heading"/>
    <w:basedOn w:val="berschrift1"/>
    <w:next w:val="Standard"/>
    <w:uiPriority w:val="39"/>
    <w:unhideWhenUsed/>
    <w:rsid w:val="00DF7D0C"/>
    <w:pPr>
      <w:spacing w:line="276" w:lineRule="auto"/>
      <w:outlineLvl w:val="9"/>
    </w:pPr>
    <w:rPr>
      <w:lang w:eastAsia="de-CH"/>
    </w:rPr>
  </w:style>
  <w:style w:type="paragraph" w:styleId="Verzeichnis1">
    <w:name w:val="toc 1"/>
    <w:basedOn w:val="Standard"/>
    <w:next w:val="Standard"/>
    <w:autoRedefine/>
    <w:uiPriority w:val="39"/>
    <w:unhideWhenUsed/>
    <w:rsid w:val="007D3D38"/>
    <w:pPr>
      <w:tabs>
        <w:tab w:val="left" w:pos="1134"/>
        <w:tab w:val="right" w:pos="9356"/>
      </w:tabs>
      <w:spacing w:after="100"/>
      <w:ind w:left="1134" w:hanging="1134"/>
    </w:pPr>
    <w:rPr>
      <w:noProof/>
    </w:rPr>
  </w:style>
  <w:style w:type="paragraph" w:styleId="Verzeichnis2">
    <w:name w:val="toc 2"/>
    <w:basedOn w:val="Standard"/>
    <w:next w:val="Standard"/>
    <w:autoRedefine/>
    <w:uiPriority w:val="39"/>
    <w:unhideWhenUsed/>
    <w:rsid w:val="007D3D38"/>
    <w:pPr>
      <w:tabs>
        <w:tab w:val="left" w:pos="1134"/>
        <w:tab w:val="right" w:pos="9356"/>
      </w:tabs>
      <w:spacing w:after="100"/>
      <w:ind w:left="1134" w:hanging="1134"/>
    </w:pPr>
  </w:style>
  <w:style w:type="paragraph" w:styleId="Verzeichnis3">
    <w:name w:val="toc 3"/>
    <w:basedOn w:val="Standard"/>
    <w:next w:val="Standard"/>
    <w:autoRedefine/>
    <w:uiPriority w:val="39"/>
    <w:unhideWhenUsed/>
    <w:rsid w:val="007D3D38"/>
    <w:pPr>
      <w:tabs>
        <w:tab w:val="left" w:pos="1134"/>
        <w:tab w:val="right" w:pos="9356"/>
      </w:tabs>
      <w:spacing w:after="100"/>
      <w:ind w:left="1134" w:hanging="1134"/>
    </w:pPr>
  </w:style>
  <w:style w:type="numbering" w:customStyle="1" w:styleId="FHNWAufzhlung">
    <w:name w:val="FHNW Aufzählung"/>
    <w:uiPriority w:val="99"/>
    <w:rsid w:val="00DF7D0C"/>
    <w:pPr>
      <w:numPr>
        <w:numId w:val="15"/>
      </w:numPr>
    </w:pPr>
  </w:style>
  <w:style w:type="character" w:customStyle="1" w:styleId="berschrift5Zchn">
    <w:name w:val="Überschrift 5 Zchn"/>
    <w:basedOn w:val="Absatz-Standardschriftart"/>
    <w:link w:val="berschrift5"/>
    <w:uiPriority w:val="9"/>
    <w:rsid w:val="00405B61"/>
    <w:rPr>
      <w:rFonts w:ascii="Arial" w:eastAsiaTheme="majorEastAsia" w:hAnsi="Arial" w:cstheme="majorBidi"/>
      <w:b/>
      <w:color w:val="000000" w:themeColor="text1"/>
    </w:rPr>
  </w:style>
  <w:style w:type="paragraph" w:styleId="Aufzhlungszeichen4">
    <w:name w:val="List Bullet 4"/>
    <w:basedOn w:val="Standard"/>
    <w:uiPriority w:val="99"/>
    <w:semiHidden/>
    <w:unhideWhenUsed/>
    <w:rsid w:val="00DF7D0C"/>
    <w:pPr>
      <w:contextualSpacing/>
    </w:pPr>
  </w:style>
  <w:style w:type="paragraph" w:styleId="Aufzhlungszeichen5">
    <w:name w:val="List Bullet 5"/>
    <w:basedOn w:val="Standard"/>
    <w:uiPriority w:val="99"/>
    <w:semiHidden/>
    <w:unhideWhenUsed/>
    <w:rsid w:val="00DF7D0C"/>
    <w:pPr>
      <w:contextualSpacing/>
    </w:p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05B61"/>
    <w:rPr>
      <w:rFonts w:ascii="Arial" w:eastAsiaTheme="majorEastAsia" w:hAnsi="Arial" w:cstheme="majorBidi"/>
      <w:i/>
      <w:iCs/>
      <w:color w:val="000000" w:themeColor="text1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BE2ED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BE2ED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BE2ED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unhideWhenUsed/>
    <w:rsid w:val="00F2238D"/>
    <w:pPr>
      <w:spacing w:before="120" w:after="200"/>
    </w:pPr>
    <w:rPr>
      <w:bCs/>
      <w:sz w:val="16"/>
      <w:szCs w:val="18"/>
    </w:rPr>
  </w:style>
  <w:style w:type="paragraph" w:styleId="Abbildungsverzeichnis">
    <w:name w:val="table of figures"/>
    <w:basedOn w:val="Standard"/>
    <w:next w:val="Standard"/>
    <w:uiPriority w:val="99"/>
    <w:unhideWhenUsed/>
    <w:rsid w:val="00595194"/>
    <w:pPr>
      <w:tabs>
        <w:tab w:val="right" w:pos="9356"/>
      </w:tabs>
    </w:pPr>
  </w:style>
  <w:style w:type="character" w:styleId="Fett">
    <w:name w:val="Strong"/>
    <w:basedOn w:val="Absatz-Standardschriftart"/>
    <w:uiPriority w:val="22"/>
    <w:qFormat/>
    <w:rsid w:val="00DD0651"/>
    <w:rPr>
      <w:b/>
      <w:bCs/>
    </w:rPr>
  </w:style>
  <w:style w:type="table" w:customStyle="1" w:styleId="TabellenrasterKopftabelle1">
    <w:name w:val="Tabellenraster Kopftabelle1"/>
    <w:basedOn w:val="NormaleTabelle"/>
    <w:next w:val="Tabellenraster"/>
    <w:uiPriority w:val="59"/>
    <w:rsid w:val="00796758"/>
    <w:pPr>
      <w:keepNext/>
      <w:spacing w:after="0" w:line="280" w:lineRule="atLeast"/>
    </w:pPr>
    <w:rPr>
      <w:rFonts w:ascii="Arial" w:eastAsia="Times New Roman" w:hAnsi="Arial" w:cs="Times New Roman"/>
      <w:szCs w:val="20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0" w:type="dxa"/>
        <w:bottom w:w="57" w:type="dxa"/>
        <w:right w:w="0" w:type="dxa"/>
      </w:tblCellMar>
    </w:tblPr>
  </w:style>
  <w:style w:type="character" w:styleId="Buchtitel">
    <w:name w:val="Book Title"/>
    <w:basedOn w:val="Absatz-Standardschriftart"/>
    <w:uiPriority w:val="33"/>
    <w:rsid w:val="008A3269"/>
    <w:rPr>
      <w:b/>
      <w:bCs/>
      <w:smallCaps/>
      <w:spacing w:val="5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F7C4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F7C4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F7C4E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F7C4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F7C4E"/>
    <w:rPr>
      <w:rFonts w:ascii="Arial" w:hAnsi="Arial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9D46FF"/>
    <w:pPr>
      <w:spacing w:after="0" w:line="240" w:lineRule="auto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36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microsoft.com/office/2016/09/relationships/commentsIds" Target="commentsIds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3BBD44788D4434AAA58488F032885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1D6F65-2965-4B37-B247-ECB00C5B4EC1}"/>
      </w:docPartPr>
      <w:docPartBody>
        <w:p w:rsidR="006B6F83" w:rsidRDefault="007C4F20">
          <w:pPr>
            <w:pStyle w:val="B3BBD44788D4434AAA58488F032885EC"/>
          </w:pPr>
          <w:r w:rsidRPr="001D5BA3">
            <w:rPr>
              <w:rStyle w:val="Platzhaltertext"/>
            </w:rPr>
            <w:t>Untertitel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F20"/>
    <w:rsid w:val="001F4595"/>
    <w:rsid w:val="0039041B"/>
    <w:rsid w:val="00484C41"/>
    <w:rsid w:val="006B6F83"/>
    <w:rsid w:val="006D22E9"/>
    <w:rsid w:val="00720491"/>
    <w:rsid w:val="00762738"/>
    <w:rsid w:val="007A6419"/>
    <w:rsid w:val="007C4F20"/>
    <w:rsid w:val="007F29F9"/>
    <w:rsid w:val="007F63A4"/>
    <w:rsid w:val="00816DC2"/>
    <w:rsid w:val="008404DE"/>
    <w:rsid w:val="008816F0"/>
    <w:rsid w:val="0088345E"/>
    <w:rsid w:val="008C5EDA"/>
    <w:rsid w:val="00B77083"/>
    <w:rsid w:val="00C06A46"/>
    <w:rsid w:val="00CC68AD"/>
    <w:rsid w:val="00E32837"/>
    <w:rsid w:val="00EF7140"/>
    <w:rsid w:val="00F3129E"/>
    <w:rsid w:val="00F75D77"/>
    <w:rsid w:val="00F972BE"/>
    <w:rsid w:val="00FB2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C4680EE387824EA59958355B36106B74">
    <w:name w:val="C4680EE387824EA59958355B36106B74"/>
  </w:style>
  <w:style w:type="paragraph" w:customStyle="1" w:styleId="B3BBD44788D4434AAA58488F032885EC">
    <w:name w:val="B3BBD44788D4434AAA58488F032885EC"/>
  </w:style>
  <w:style w:type="paragraph" w:customStyle="1" w:styleId="007602CD6E70440CBDE8B380DD19DCF0">
    <w:name w:val="007602CD6E70440CBDE8B380DD19DCF0"/>
  </w:style>
  <w:style w:type="paragraph" w:customStyle="1" w:styleId="59FA1FEAE1A14D1990FDA08C15EEECFF">
    <w:name w:val="59FA1FEAE1A14D1990FDA08C15EEECFF"/>
  </w:style>
  <w:style w:type="paragraph" w:customStyle="1" w:styleId="7AABB6D2B817447CA5CE449DB95FAC03">
    <w:name w:val="7AABB6D2B817447CA5CE449DB95FAC03"/>
  </w:style>
  <w:style w:type="paragraph" w:customStyle="1" w:styleId="79261F3FB098409BB0D09544DE6A8ACA">
    <w:name w:val="79261F3FB098409BB0D09544DE6A8AC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B461DCC-C9EB-4E5E-9403-8260E9382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563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2019-03-12T07:55:00Z</dcterms:created>
  <dcterms:modified xsi:type="dcterms:W3CDTF">2019-11-21T08:31:00Z</dcterms:modified>
</cp:coreProperties>
</file>