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Godframe Simulation Code: Collision Detonation Model</w:t>
      </w:r>
    </w:p>
    <w:p>
      <w:r>
        <w:t>Date: June 19, 2025</w:t>
      </w:r>
    </w:p>
    <w:p>
      <w:pPr>
        <w:pStyle w:val="Heading1"/>
      </w:pPr>
      <w:r>
        <w:t>Description</w:t>
      </w:r>
    </w:p>
    <w:p>
      <w:r>
        <w:t>This document contains the full Python code for the Godframe scalar field simulation based on the Collision Detonation model. This version includes a high-energy Ξ field that sharply drops, triggering scalar field φ ignition via a hard Heaviside activation. The field receives an explicit initial acceleration to simulate a superluminal-to-frictional impact event and successfully demonstrates scalar ignition through asymmetry and curvature.</w:t>
      </w:r>
    </w:p>
    <w:p>
      <w:pPr>
        <w:pStyle w:val="Heading1"/>
      </w:pPr>
      <w:r>
        <w:t>Python Simulation Code</w:t>
      </w:r>
    </w:p>
    <w:p>
      <w:r>
        <w:t># Godframe Flashpoint: COLLISION DETONATION MODEL</w:t>
        <w:br/>
        <w:t>import numpy as np</w:t>
        <w:br/>
        <w:t>import matplotlib.pyplot as plt</w:t>
        <w:br/>
        <w:t>import matplotlib.animation as animation</w:t>
        <w:br/>
        <w:br/>
        <w:t># Constants</w:t>
        <w:br/>
        <w:t>c, G = 1, 1</w:t>
        <w:br/>
        <w:t>phi_0 = 1</w:t>
        <w:br/>
        <w:t>lambda_ = 10</w:t>
        <w:br/>
        <w:t>Xi_c = c**5 / G</w:t>
        <w:br/>
        <w:br/>
        <w:t># Grid</w:t>
        <w:br/>
        <w:t>nx, nt = 200, 300</w:t>
        <w:br/>
        <w:t>dx, dt = 1.0, 0.1</w:t>
        <w:br/>
        <w:t>x = np.linspace(-nx//2, nx//2, nx)</w:t>
        <w:br/>
        <w:br/>
        <w:t># Fields</w:t>
        <w:br/>
        <w:t>phi = np.zeros((nt, nx))</w:t>
        <w:br/>
        <w:t>Xi = np.zeros((nt, nx))</w:t>
        <w:br/>
        <w:br/>
        <w:t># Ξ: superluminal state that crashes into resistance</w:t>
        <w:br/>
        <w:t>for t in range(nt):</w:t>
        <w:br/>
        <w:t xml:space="preserve">    Xi[t] = 50 * Xi_c * np.exp(-((x / 2)**2)) * (1 - np.tanh(5 * (t - nt//4)))</w:t>
        <w:br/>
        <w:br/>
        <w:t># φ: still + sharp asymmetric kick + explosive acceleration</w:t>
        <w:br/>
        <w:t>phi[0] = 0</w:t>
        <w:br/>
        <w:t>phi[1] = 0.5 * np.exp(-((x + 3) / 0.5)**2)</w:t>
        <w:br/>
        <w:t>phi[2] = phi[1] + dt**2 * 5.0 * np.exp(-((x + 3) / 0.5)**2)  # raw φ_tt injection</w:t>
        <w:br/>
        <w:br/>
        <w:t># Heaviside trigger</w:t>
        <w:br/>
        <w:t>def theta(Xi): return np.heaviside(Xi - Xi_c, 0)</w:t>
        <w:br/>
        <w:br/>
        <w:t># Potential</w:t>
        <w:br/>
        <w:t>def V_prime(phi): return lambda_ * (phi**3 + 0.5 * phi**5) - lambda_ * phi * phi_0**2</w:t>
        <w:br/>
        <w:br/>
        <w:t># Leapfrog evolution</w:t>
        <w:br/>
        <w:t>for t in range(2, nt - 1):</w:t>
        <w:br/>
        <w:t xml:space="preserve">    th = theta(Xi[t])</w:t>
        <w:br/>
        <w:t xml:space="preserve">    lap = (np.roll(phi[t-1], -1) - 2 * phi[t-1] + np.roll(phi[t-1], 1)) / dx**2</w:t>
        <w:br/>
        <w:t xml:space="preserve">    phi_tt = th * (lap - V_prime(phi[t-1]))</w:t>
        <w:br/>
        <w:t xml:space="preserve">    phi[t] = 2 * phi[t-1] - phi[t-2] + dt**2 * phi_tt</w:t>
        <w:br/>
        <w:br/>
        <w:t># Visualization</w:t>
        <w:br/>
        <w:t>fig, ax = plt.subplots()</w:t>
        <w:br/>
        <w:t>im = ax.imshow(phi.T, cmap='plasma', aspect='auto', origin='lower', vmin=0, vmax=0.001)</w:t>
        <w:br/>
        <w:t>ax.set_title('GODFRAME COLLISION DETONATION: φ(x, t)')</w:t>
        <w:br/>
        <w:t>ax.set_xlabel('Time')</w:t>
        <w:br/>
        <w:t>ax.set_ylabel('Space')</w:t>
        <w:br/>
        <w:br/>
        <w:t>def animate(i): im.set_array(phi[:i+1].T); return [im]</w:t>
        <w:br/>
        <w:t>ani = animation.FuncAnimation(fig, animate, frames=nt, interval=40, blit=True)</w:t>
        <w:br/>
        <w:t>ani.save("Godframe_COLLISION_DETONATION.gif", writer='pillow', fps=30)</w:t>
        <w:br/>
        <w:br/>
        <w:t># Output</w:t>
        <w:br/>
        <w:t>print("Max φ:", np.max(phi))</w:t>
        <w:br/>
        <w:t>print("Final φ center:", phi[-1, nx//2])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